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alias w:val="Resume Name"/>
        <w:tag w:val="Resume Name"/>
        <w:id w:val="703981219"/>
        <w:placeholder>
          <w:docPart w:val="BEA728F6640C4A959A34728D1C0CC18B"/>
        </w:placeholder>
        <w:docPartList>
          <w:docPartGallery w:val="Quick Parts"/>
          <w:docPartCategory w:val=" Resume Name"/>
        </w:docPartList>
      </w:sdtPr>
      <w:sdtContent>
        <w:tbl>
          <w:tblPr>
            <w:tblStyle w:val="TableGrid"/>
            <w:tblW w:w="5000" w:type="pct"/>
            <w:jc w:val="center"/>
            <w:tblBorders>
              <w:top w:val="single" w:sz="6" w:space="0" w:color="9FB8CD" w:themeColor="accent2"/>
              <w:left w:val="single" w:sz="6" w:space="0" w:color="9FB8CD" w:themeColor="accent2"/>
              <w:bottom w:val="single" w:sz="6" w:space="0" w:color="9FB8CD" w:themeColor="accent2"/>
              <w:right w:val="single" w:sz="6" w:space="0" w:color="9FB8CD" w:themeColor="accent2"/>
              <w:insideH w:val="single" w:sz="6" w:space="0" w:color="9FB8CD" w:themeColor="accent2"/>
              <w:insideV w:val="single" w:sz="6" w:space="0" w:color="9FB8CD" w:themeColor="accent2"/>
            </w:tblBorders>
            <w:tblCellMar>
              <w:left w:w="0" w:type="dxa"/>
              <w:right w:w="0" w:type="dxa"/>
            </w:tblCellMar>
            <w:tblLook w:val="04A0"/>
          </w:tblPr>
          <w:tblGrid>
            <w:gridCol w:w="365"/>
            <w:gridCol w:w="9363"/>
          </w:tblGrid>
          <w:tr w:rsidR="00E1438A">
            <w:trPr>
              <w:jc w:val="center"/>
            </w:trPr>
            <w:tc>
              <w:tcPr>
                <w:tcW w:w="365" w:type="dxa"/>
                <w:shd w:val="clear" w:color="auto" w:fill="9FB8CD" w:themeFill="accent2"/>
              </w:tcPr>
              <w:p w:rsidR="00E1438A" w:rsidRDefault="00E1438A"/>
            </w:tc>
            <w:tc>
              <w:tcPr>
                <w:tcW w:w="9363" w:type="dxa"/>
                <w:tcMar>
                  <w:top w:w="360" w:type="dxa"/>
                  <w:left w:w="360" w:type="dxa"/>
                  <w:bottom w:w="360" w:type="dxa"/>
                  <w:right w:w="360" w:type="dxa"/>
                </w:tcMar>
              </w:tcPr>
              <w:p w:rsidR="00E1438A" w:rsidRDefault="002567B6" w:rsidP="00F42495">
                <w:pPr>
                  <w:pStyle w:val="PersonalName"/>
                  <w:jc w:val="left"/>
                </w:pPr>
                <w:r w:rsidRPr="002567B6">
                  <w:rPr>
                    <w:rFonts w:ascii="Calibri" w:hAnsi="Calibri"/>
                    <w:sz w:val="24"/>
                    <w:lang w:eastAsia="zh-TW"/>
                  </w:rPr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27" type="#_x0000_t202" style="position:absolute;margin-left:261.4pt;margin-top:-15.6pt;width:187.2pt;height:154.25pt;z-index:251660288;mso-width-percent:400;mso-height-percent:200;mso-position-horizontal-relative:text;mso-position-vertical-relative:text;mso-width-percent:400;mso-height-percent:200;mso-width-relative:margin;mso-height-relative:margin" filled="f" stroked="f">
                      <v:textbox style="mso-next-textbox:#_x0000_s1027;mso-fit-shape-to-text:t">
                        <w:txbxContent>
                          <w:p w:rsidR="00DD3881" w:rsidRDefault="00DD3881">
                            <w:r>
                              <w:t xml:space="preserve">          </w:t>
                            </w:r>
                            <w:r w:rsidR="00B9347B">
                              <w:t xml:space="preserve">           </w:t>
                            </w:r>
                            <w:r>
                              <w:t xml:space="preserve">         </w:t>
                            </w:r>
                            <w:r w:rsidR="004622CD">
                              <w:rPr>
                                <w:noProof/>
                                <w:lang w:eastAsia="en-US"/>
                              </w:rPr>
                              <w:drawing>
                                <wp:inline distT="0" distB="0" distL="0" distR="0">
                                  <wp:extent cx="1086736" cy="1443727"/>
                                  <wp:effectExtent l="19050" t="0" r="0" b="0"/>
                                  <wp:docPr id="2" name="Picture 2" descr="C:\Users\hcl\Downloads\aman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hcl\Downloads\aman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88665" cy="144628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 </w:t>
                            </w:r>
                          </w:p>
                        </w:txbxContent>
                      </v:textbox>
                    </v:shape>
                  </w:pict>
                </w:r>
                <w:r w:rsidR="00530D43">
                  <w:t xml:space="preserve">Aman Agarwal </w:t>
                </w:r>
              </w:p>
              <w:p w:rsidR="00E1438A" w:rsidRPr="00F42495" w:rsidRDefault="00B9347B" w:rsidP="00F42495">
                <w:pPr>
                  <w:pStyle w:val="SubsectionText"/>
                  <w:rPr>
                    <w:rFonts w:ascii="Calibri" w:hAnsi="Calibri"/>
                    <w:sz w:val="24"/>
                  </w:rPr>
                </w:pPr>
                <w:r>
                  <w:rPr>
                    <w:rFonts w:ascii="Calibri" w:hAnsi="Calibri"/>
                    <w:sz w:val="24"/>
                  </w:rPr>
                  <w:t>Contact</w:t>
                </w:r>
                <w:r w:rsidR="00E1438A" w:rsidRPr="00F42495">
                  <w:rPr>
                    <w:rFonts w:ascii="Calibri" w:hAnsi="Calibri"/>
                    <w:sz w:val="24"/>
                  </w:rPr>
                  <w:t xml:space="preserve">: </w:t>
                </w:r>
                <w:r>
                  <w:rPr>
                    <w:rFonts w:ascii="Calibri" w:hAnsi="Calibri"/>
                    <w:sz w:val="24"/>
                  </w:rPr>
                  <w:t>+</w:t>
                </w:r>
                <w:r w:rsidR="00F42495" w:rsidRPr="00F42495">
                  <w:rPr>
                    <w:rFonts w:ascii="Calibri" w:hAnsi="Calibri"/>
                    <w:sz w:val="24"/>
                  </w:rPr>
                  <w:t>91</w:t>
                </w:r>
                <w:r>
                  <w:rPr>
                    <w:rFonts w:ascii="Calibri" w:hAnsi="Calibri"/>
                    <w:sz w:val="24"/>
                  </w:rPr>
                  <w:t xml:space="preserve"> </w:t>
                </w:r>
                <w:r w:rsidR="00F42495" w:rsidRPr="0023753D">
                  <w:rPr>
                    <w:rFonts w:ascii="Calibri" w:hAnsi="Calibri"/>
                    <w:b/>
                    <w:sz w:val="24"/>
                  </w:rPr>
                  <w:t>7879543857</w:t>
                </w:r>
                <w:r w:rsidR="00F53A02">
                  <w:rPr>
                    <w:rFonts w:ascii="Calibri" w:hAnsi="Calibri"/>
                    <w:b/>
                    <w:sz w:val="24"/>
                  </w:rPr>
                  <w:t>, 8871626698</w:t>
                </w:r>
              </w:p>
              <w:p w:rsidR="00E1438A" w:rsidRPr="00F42495" w:rsidRDefault="00E1438A" w:rsidP="00F42495">
                <w:pPr>
                  <w:pStyle w:val="SubsectionText"/>
                  <w:rPr>
                    <w:rFonts w:ascii="Calibri" w:hAnsi="Calibri"/>
                    <w:sz w:val="24"/>
                  </w:rPr>
                </w:pPr>
                <w:r w:rsidRPr="00F42495">
                  <w:rPr>
                    <w:rFonts w:ascii="Calibri" w:hAnsi="Calibri"/>
                    <w:sz w:val="24"/>
                  </w:rPr>
                  <w:t xml:space="preserve">E-mail: </w:t>
                </w:r>
                <w:r w:rsidR="00F42495" w:rsidRPr="0023753D">
                  <w:rPr>
                    <w:rFonts w:ascii="Calibri" w:hAnsi="Calibri"/>
                    <w:b/>
                    <w:sz w:val="24"/>
                  </w:rPr>
                  <w:t>agarwalaman915@gmail.com</w:t>
                </w:r>
              </w:p>
              <w:p w:rsidR="00E1438A" w:rsidRDefault="00E1438A" w:rsidP="00F42495">
                <w:pPr>
                  <w:pStyle w:val="AddressText"/>
                  <w:rPr>
                    <w:sz w:val="24"/>
                  </w:rPr>
                </w:pPr>
              </w:p>
            </w:tc>
          </w:tr>
        </w:tbl>
        <w:p w:rsidR="00032313" w:rsidRDefault="002567B6">
          <w:pPr>
            <w:pStyle w:val="NoSpacing"/>
          </w:pPr>
        </w:p>
      </w:sdtContent>
    </w:sdt>
    <w:tbl>
      <w:tblPr>
        <w:tblStyle w:val="TableGrid"/>
        <w:tblW w:w="5000" w:type="pct"/>
        <w:jc w:val="center"/>
        <w:tblBorders>
          <w:top w:val="single" w:sz="6" w:space="0" w:color="AAB0C7" w:themeColor="accent1" w:themeTint="99"/>
          <w:left w:val="single" w:sz="6" w:space="0" w:color="AAB0C7" w:themeColor="accent1" w:themeTint="99"/>
          <w:bottom w:val="single" w:sz="6" w:space="0" w:color="AAB0C7" w:themeColor="accent1" w:themeTint="99"/>
          <w:right w:val="single" w:sz="6" w:space="0" w:color="AAB0C7" w:themeColor="accent1" w:themeTint="99"/>
          <w:insideH w:val="single" w:sz="6" w:space="0" w:color="AAB0C7" w:themeColor="accent1" w:themeTint="99"/>
          <w:insideV w:val="single" w:sz="6" w:space="0" w:color="AAB0C7" w:themeColor="accent1" w:themeTint="99"/>
        </w:tblBorders>
        <w:tblCellMar>
          <w:left w:w="0" w:type="dxa"/>
          <w:right w:w="0" w:type="dxa"/>
        </w:tblCellMar>
        <w:tblLook w:val="04A0"/>
      </w:tblPr>
      <w:tblGrid>
        <w:gridCol w:w="365"/>
        <w:gridCol w:w="9363"/>
      </w:tblGrid>
      <w:tr w:rsidR="00AD61C5">
        <w:trPr>
          <w:jc w:val="center"/>
        </w:trPr>
        <w:tc>
          <w:tcPr>
            <w:tcW w:w="365" w:type="dxa"/>
            <w:shd w:val="clear" w:color="auto" w:fill="AAB0C7" w:themeFill="accent1" w:themeFillTint="99"/>
          </w:tcPr>
          <w:p w:rsidR="00032313" w:rsidRDefault="00032313"/>
        </w:tc>
        <w:tc>
          <w:tcPr>
            <w:tcW w:w="0" w:type="auto"/>
            <w:tcMar>
              <w:top w:w="360" w:type="dxa"/>
              <w:left w:w="360" w:type="dxa"/>
              <w:bottom w:w="360" w:type="dxa"/>
              <w:right w:w="360" w:type="dxa"/>
            </w:tcMar>
          </w:tcPr>
          <w:p w:rsidR="00032313" w:rsidRDefault="001343B0">
            <w:pPr>
              <w:pStyle w:val="Section"/>
            </w:pPr>
            <w:r>
              <w:t>Objectives</w:t>
            </w:r>
          </w:p>
          <w:p w:rsidR="00032313" w:rsidRPr="00E1438A" w:rsidRDefault="000A41A3">
            <w:pPr>
              <w:pStyle w:val="SubsectionText"/>
              <w:rPr>
                <w:rFonts w:ascii="Calibri" w:hAnsi="Calibri"/>
                <w:sz w:val="24"/>
              </w:rPr>
            </w:pPr>
            <w:r w:rsidRPr="00E1438A">
              <w:rPr>
                <w:rFonts w:ascii="Calibri" w:hAnsi="Calibri"/>
                <w:sz w:val="24"/>
              </w:rPr>
              <w:t>Seeking a Position to Utilized my Skills and ability in industry that offer me Professional Growth While being resourceful, innovative and flexible</w:t>
            </w:r>
          </w:p>
          <w:p w:rsidR="00032313" w:rsidRDefault="001343B0">
            <w:pPr>
              <w:pStyle w:val="Section"/>
            </w:pPr>
            <w:r>
              <w:t>Education</w:t>
            </w:r>
          </w:p>
          <w:p w:rsidR="00700366" w:rsidRDefault="00700366" w:rsidP="00B9347B">
            <w:pPr>
              <w:pStyle w:val="SubsectionText"/>
              <w:rPr>
                <w:rFonts w:ascii="Calibri" w:hAnsi="Calibri"/>
                <w:b/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>Master</w:t>
            </w:r>
            <w:r w:rsidR="00E925A8">
              <w:rPr>
                <w:rFonts w:ascii="Calibri" w:hAnsi="Calibri"/>
                <w:b/>
                <w:sz w:val="24"/>
              </w:rPr>
              <w:t xml:space="preserve"> Of</w:t>
            </w:r>
            <w:r>
              <w:rPr>
                <w:rFonts w:ascii="Calibri" w:hAnsi="Calibri"/>
                <w:b/>
                <w:sz w:val="24"/>
              </w:rPr>
              <w:t xml:space="preserve"> Business Administration </w:t>
            </w:r>
            <w:r w:rsidRPr="00700366">
              <w:rPr>
                <w:rFonts w:ascii="Calibri" w:hAnsi="Calibri"/>
                <w:sz w:val="24"/>
              </w:rPr>
              <w:t>With Specialization</w:t>
            </w:r>
            <w:r>
              <w:rPr>
                <w:rFonts w:ascii="Calibri" w:hAnsi="Calibri"/>
                <w:b/>
                <w:sz w:val="24"/>
              </w:rPr>
              <w:t xml:space="preserve"> in Personnel Administration</w:t>
            </w:r>
          </w:p>
          <w:p w:rsidR="00700366" w:rsidRDefault="00700366" w:rsidP="00B9347B">
            <w:pPr>
              <w:pStyle w:val="SubsectionText"/>
              <w:rPr>
                <w:rFonts w:ascii="Calibri" w:hAnsi="Calibri"/>
                <w:b/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>(</w:t>
            </w:r>
            <w:r w:rsidRPr="00700366">
              <w:rPr>
                <w:rFonts w:ascii="Calibri" w:hAnsi="Calibri"/>
                <w:sz w:val="24"/>
              </w:rPr>
              <w:t xml:space="preserve">From </w:t>
            </w:r>
            <w:proofErr w:type="spellStart"/>
            <w:r w:rsidRPr="00700366">
              <w:rPr>
                <w:rFonts w:ascii="Calibri" w:hAnsi="Calibri"/>
                <w:sz w:val="24"/>
              </w:rPr>
              <w:t>Jiwaji</w:t>
            </w:r>
            <w:proofErr w:type="spellEnd"/>
            <w:r w:rsidRPr="00700366">
              <w:rPr>
                <w:rFonts w:ascii="Calibri" w:hAnsi="Calibri"/>
                <w:sz w:val="24"/>
              </w:rPr>
              <w:t xml:space="preserve"> University in the year 2016</w:t>
            </w:r>
            <w:r>
              <w:rPr>
                <w:rFonts w:ascii="Calibri" w:hAnsi="Calibri"/>
                <w:b/>
                <w:sz w:val="24"/>
              </w:rPr>
              <w:t>)</w:t>
            </w:r>
          </w:p>
          <w:p w:rsidR="00700366" w:rsidRDefault="00700366" w:rsidP="00B9347B">
            <w:pPr>
              <w:pStyle w:val="SubsectionText"/>
              <w:rPr>
                <w:rFonts w:ascii="Calibri" w:hAnsi="Calibri"/>
                <w:b/>
                <w:sz w:val="24"/>
              </w:rPr>
            </w:pPr>
          </w:p>
          <w:p w:rsidR="00B9347B" w:rsidRPr="00E1438A" w:rsidRDefault="00E925A8" w:rsidP="00B9347B">
            <w:pPr>
              <w:pStyle w:val="SubsectionTex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>Bachelor Of</w:t>
            </w:r>
            <w:r w:rsidR="000A41A3" w:rsidRPr="00E1438A">
              <w:rPr>
                <w:rFonts w:ascii="Calibri" w:hAnsi="Calibri"/>
                <w:b/>
                <w:sz w:val="24"/>
              </w:rPr>
              <w:t xml:space="preserve"> Business Administration</w:t>
            </w:r>
            <w:r w:rsidR="00B9347B">
              <w:rPr>
                <w:rFonts w:ascii="Calibri" w:hAnsi="Calibri"/>
                <w:b/>
                <w:sz w:val="24"/>
              </w:rPr>
              <w:t xml:space="preserve"> </w:t>
            </w:r>
            <w:r w:rsidR="00B9347B" w:rsidRPr="00E1438A">
              <w:rPr>
                <w:rFonts w:ascii="Calibri" w:hAnsi="Calibri"/>
                <w:sz w:val="24"/>
              </w:rPr>
              <w:t xml:space="preserve">With Specialization in </w:t>
            </w:r>
            <w:r w:rsidR="00B9347B" w:rsidRPr="00F53A02">
              <w:rPr>
                <w:rFonts w:ascii="Calibri" w:hAnsi="Calibri"/>
                <w:b/>
                <w:sz w:val="24"/>
              </w:rPr>
              <w:t>Marketing</w:t>
            </w:r>
            <w:r w:rsidR="00B9347B" w:rsidRPr="00E1438A">
              <w:rPr>
                <w:rFonts w:ascii="Calibri" w:hAnsi="Calibri"/>
                <w:sz w:val="24"/>
              </w:rPr>
              <w:t xml:space="preserve"> </w:t>
            </w:r>
          </w:p>
          <w:p w:rsidR="00032313" w:rsidRPr="00E1438A" w:rsidRDefault="001343B0" w:rsidP="00E1438A">
            <w:pPr>
              <w:pStyle w:val="SubsectionText"/>
              <w:rPr>
                <w:rFonts w:ascii="Calibri" w:hAnsi="Calibri"/>
                <w:sz w:val="24"/>
              </w:rPr>
            </w:pPr>
            <w:r w:rsidRPr="00E1438A">
              <w:rPr>
                <w:rFonts w:ascii="Calibri" w:hAnsi="Calibri"/>
                <w:sz w:val="24"/>
              </w:rPr>
              <w:t xml:space="preserve"> </w:t>
            </w:r>
            <w:r w:rsidRPr="00E1438A">
              <w:rPr>
                <w:rFonts w:ascii="Calibri" w:hAnsi="Calibri"/>
                <w:b/>
                <w:sz w:val="24"/>
              </w:rPr>
              <w:t>(</w:t>
            </w:r>
            <w:r w:rsidR="000A41A3" w:rsidRPr="00E1438A">
              <w:rPr>
                <w:rFonts w:ascii="Calibri" w:hAnsi="Calibri"/>
                <w:sz w:val="24"/>
              </w:rPr>
              <w:t xml:space="preserve">From </w:t>
            </w:r>
            <w:proofErr w:type="spellStart"/>
            <w:r w:rsidR="000A41A3" w:rsidRPr="00E1438A">
              <w:rPr>
                <w:rFonts w:ascii="Calibri" w:hAnsi="Calibri"/>
                <w:sz w:val="24"/>
              </w:rPr>
              <w:t>Jiwaji</w:t>
            </w:r>
            <w:proofErr w:type="spellEnd"/>
            <w:r w:rsidR="000A41A3" w:rsidRPr="00E1438A">
              <w:rPr>
                <w:rFonts w:ascii="Calibri" w:hAnsi="Calibri"/>
                <w:sz w:val="24"/>
              </w:rPr>
              <w:t xml:space="preserve"> University in year 2013</w:t>
            </w:r>
            <w:r w:rsidRPr="00E1438A">
              <w:rPr>
                <w:rFonts w:ascii="Calibri" w:hAnsi="Calibri"/>
                <w:b/>
                <w:sz w:val="24"/>
              </w:rPr>
              <w:t>)</w:t>
            </w:r>
          </w:p>
          <w:tbl>
            <w:tblPr>
              <w:tblStyle w:val="TableGrid"/>
              <w:tblpPr w:leftFromText="187" w:rightFromText="187" w:tblpXSpec="center" w:tblpYSpec="top"/>
              <w:tblOverlap w:val="never"/>
              <w:tblW w:w="5000" w:type="pct"/>
              <w:jc w:val="center"/>
              <w:tblBorders>
                <w:top w:val="dashed" w:sz="4" w:space="0" w:color="808080" w:themeColor="background1" w:themeShade="80"/>
                <w:left w:val="none" w:sz="0" w:space="0" w:color="auto"/>
                <w:bottom w:val="none" w:sz="0" w:space="0" w:color="auto"/>
                <w:right w:val="none" w:sz="0" w:space="0" w:color="auto"/>
                <w:insideH w:val="dashed" w:sz="4" w:space="0" w:color="7F7F7F"/>
                <w:insideV w:val="dashed" w:sz="4" w:space="0" w:color="7F7F7F"/>
              </w:tblBorders>
              <w:tblLook w:val="04A0"/>
            </w:tblPr>
            <w:tblGrid>
              <w:gridCol w:w="8643"/>
            </w:tblGrid>
            <w:tr w:rsidR="000A41A3" w:rsidTr="00B9347B">
              <w:trPr>
                <w:jc w:val="center"/>
              </w:trPr>
              <w:tc>
                <w:tcPr>
                  <w:tcW w:w="8643" w:type="dxa"/>
                </w:tcPr>
                <w:p w:rsidR="000A41A3" w:rsidRDefault="000A41A3" w:rsidP="000A41A3">
                  <w:pPr>
                    <w:pStyle w:val="HeaderFirstPage"/>
                    <w:pBdr>
                      <w:bottom w:val="none" w:sz="0" w:space="0" w:color="auto"/>
                    </w:pBdr>
                    <w:rPr>
                      <w:color w:val="9FB8CD" w:themeColor="accent2"/>
                    </w:rPr>
                  </w:pPr>
                </w:p>
              </w:tc>
            </w:tr>
          </w:tbl>
          <w:p w:rsidR="000A41A3" w:rsidRPr="00E1438A" w:rsidRDefault="000A41A3" w:rsidP="00E1438A">
            <w:pPr>
              <w:pStyle w:val="SubsectionText"/>
              <w:rPr>
                <w:rFonts w:ascii="Calibri" w:hAnsi="Calibri"/>
                <w:sz w:val="24"/>
              </w:rPr>
            </w:pPr>
            <w:r w:rsidRPr="00E1438A">
              <w:rPr>
                <w:rFonts w:ascii="Calibri" w:hAnsi="Calibri"/>
                <w:b/>
                <w:sz w:val="24"/>
              </w:rPr>
              <w:t>Higher Secondary</w:t>
            </w:r>
            <w:r w:rsidRPr="00E1438A">
              <w:rPr>
                <w:rFonts w:ascii="Calibri" w:hAnsi="Calibri"/>
                <w:sz w:val="24"/>
              </w:rPr>
              <w:t xml:space="preserve">  </w:t>
            </w:r>
            <w:r w:rsidRPr="00E1438A">
              <w:rPr>
                <w:rFonts w:ascii="Calibri" w:hAnsi="Calibri"/>
                <w:b/>
                <w:sz w:val="24"/>
              </w:rPr>
              <w:t>(</w:t>
            </w:r>
            <w:r w:rsidRPr="00E1438A">
              <w:rPr>
                <w:rFonts w:ascii="Calibri" w:hAnsi="Calibri"/>
                <w:sz w:val="24"/>
              </w:rPr>
              <w:t>From MP Education Board in year 20</w:t>
            </w:r>
            <w:r w:rsidR="007F57CC">
              <w:rPr>
                <w:rFonts w:ascii="Calibri" w:hAnsi="Calibri"/>
                <w:sz w:val="24"/>
              </w:rPr>
              <w:t>09</w:t>
            </w:r>
            <w:r w:rsidRPr="00E1438A">
              <w:rPr>
                <w:rFonts w:ascii="Calibri" w:hAnsi="Calibri"/>
                <w:b/>
                <w:sz w:val="24"/>
              </w:rPr>
              <w:t>)</w:t>
            </w:r>
          </w:p>
          <w:p w:rsidR="00E1438A" w:rsidRDefault="00E1438A" w:rsidP="00E1438A">
            <w:pPr>
              <w:pStyle w:val="SubsectionText"/>
              <w:rPr>
                <w:rFonts w:ascii="Calibri" w:hAnsi="Calibri"/>
                <w:sz w:val="24"/>
              </w:rPr>
            </w:pPr>
          </w:p>
          <w:p w:rsidR="000A41A3" w:rsidRPr="00E1438A" w:rsidRDefault="000A41A3" w:rsidP="00E1438A">
            <w:pPr>
              <w:pStyle w:val="SubsectionText"/>
              <w:rPr>
                <w:rFonts w:ascii="Calibri" w:hAnsi="Calibri"/>
                <w:b/>
                <w:sz w:val="24"/>
              </w:rPr>
            </w:pPr>
            <w:r w:rsidRPr="00E1438A">
              <w:rPr>
                <w:rFonts w:ascii="Calibri" w:hAnsi="Calibri"/>
                <w:b/>
                <w:sz w:val="24"/>
              </w:rPr>
              <w:t>High School</w:t>
            </w:r>
            <w:r w:rsidRPr="00E1438A">
              <w:rPr>
                <w:rFonts w:ascii="Calibri" w:hAnsi="Calibri"/>
                <w:sz w:val="24"/>
              </w:rPr>
              <w:t xml:space="preserve">  </w:t>
            </w:r>
            <w:r w:rsidRPr="00E1438A">
              <w:rPr>
                <w:rFonts w:ascii="Calibri" w:hAnsi="Calibri"/>
                <w:b/>
                <w:sz w:val="24"/>
              </w:rPr>
              <w:t>(</w:t>
            </w:r>
            <w:r w:rsidRPr="00E1438A">
              <w:rPr>
                <w:rFonts w:ascii="Calibri" w:hAnsi="Calibri"/>
                <w:sz w:val="24"/>
              </w:rPr>
              <w:t>From MP Education Board in year 200</w:t>
            </w:r>
            <w:r w:rsidR="007F57CC">
              <w:rPr>
                <w:rFonts w:ascii="Calibri" w:hAnsi="Calibri"/>
                <w:sz w:val="24"/>
              </w:rPr>
              <w:t>7</w:t>
            </w:r>
            <w:r w:rsidRPr="00E1438A">
              <w:rPr>
                <w:rFonts w:ascii="Calibri" w:hAnsi="Calibri"/>
                <w:b/>
                <w:sz w:val="24"/>
              </w:rPr>
              <w:t>)</w:t>
            </w:r>
          </w:p>
          <w:p w:rsidR="000A41A3" w:rsidRDefault="000A41A3" w:rsidP="000A41A3">
            <w:pPr>
              <w:pStyle w:val="Section"/>
            </w:pPr>
            <w:r w:rsidRPr="000A41A3">
              <w:t xml:space="preserve">Certification </w:t>
            </w:r>
          </w:p>
          <w:p w:rsidR="00032313" w:rsidRDefault="00954285" w:rsidP="00E1438A">
            <w:pPr>
              <w:pStyle w:val="SubsectionText"/>
              <w:rPr>
                <w:rFonts w:ascii="Calibri" w:hAnsi="Calibri"/>
                <w:sz w:val="24"/>
              </w:rPr>
            </w:pPr>
            <w:r w:rsidRPr="00E1438A">
              <w:rPr>
                <w:rFonts w:ascii="Calibri" w:hAnsi="Calibri"/>
                <w:sz w:val="24"/>
              </w:rPr>
              <w:t xml:space="preserve"> </w:t>
            </w:r>
            <w:r w:rsidRPr="00855449">
              <w:rPr>
                <w:rFonts w:ascii="Calibri" w:hAnsi="Calibri"/>
                <w:sz w:val="24"/>
              </w:rPr>
              <w:t>D.C.A</w:t>
            </w:r>
            <w:r w:rsidR="00B9347B">
              <w:rPr>
                <w:rFonts w:ascii="Calibri" w:hAnsi="Calibri"/>
                <w:b/>
                <w:sz w:val="24"/>
              </w:rPr>
              <w:t xml:space="preserve"> </w:t>
            </w:r>
            <w:r w:rsidR="00B9347B" w:rsidRPr="00B9347B">
              <w:rPr>
                <w:rFonts w:ascii="Calibri" w:hAnsi="Calibri"/>
                <w:sz w:val="24"/>
              </w:rPr>
              <w:t>( Diploma in Computer Application) Certification in 2013</w:t>
            </w:r>
          </w:p>
          <w:p w:rsidR="00E1438A" w:rsidRPr="00DA4CE7" w:rsidRDefault="00E1438A" w:rsidP="00E1438A">
            <w:pPr>
              <w:pStyle w:val="SubsectionText"/>
              <w:rPr>
                <w:rFonts w:ascii="Calibri" w:hAnsi="Calibri"/>
                <w:sz w:val="24"/>
              </w:rPr>
            </w:pPr>
            <w:r w:rsidRPr="00DA4CE7">
              <w:rPr>
                <w:rFonts w:ascii="Calibri" w:hAnsi="Calibri"/>
                <w:sz w:val="24"/>
              </w:rPr>
              <w:t>MS Office</w:t>
            </w:r>
          </w:p>
          <w:p w:rsidR="00E1438A" w:rsidRDefault="00E1438A" w:rsidP="00E1438A">
            <w:pPr>
              <w:pStyle w:val="SubsectionText"/>
              <w:rPr>
                <w:rFonts w:ascii="Calibri" w:hAnsi="Calibri"/>
                <w:b/>
                <w:sz w:val="24"/>
              </w:rPr>
            </w:pPr>
            <w:r w:rsidRPr="00DA4CE7">
              <w:rPr>
                <w:rFonts w:ascii="Calibri" w:hAnsi="Calibri"/>
                <w:sz w:val="24"/>
              </w:rPr>
              <w:t>Tally</w:t>
            </w:r>
            <w:r w:rsidR="0046019C" w:rsidRPr="00DA4CE7">
              <w:rPr>
                <w:rFonts w:ascii="Calibri" w:hAnsi="Calibri"/>
                <w:b/>
                <w:sz w:val="24"/>
              </w:rPr>
              <w:t xml:space="preserve"> </w:t>
            </w:r>
            <w:r w:rsidR="0046019C" w:rsidRPr="00855449">
              <w:rPr>
                <w:rFonts w:ascii="Calibri" w:hAnsi="Calibri"/>
                <w:sz w:val="24"/>
              </w:rPr>
              <w:t>(with Inventory )</w:t>
            </w:r>
            <w:r w:rsidRPr="00DA4CE7">
              <w:rPr>
                <w:rFonts w:ascii="Calibri" w:hAnsi="Calibri"/>
                <w:b/>
                <w:sz w:val="24"/>
              </w:rPr>
              <w:t xml:space="preserve"> </w:t>
            </w:r>
          </w:p>
          <w:p w:rsidR="00032313" w:rsidRDefault="001343B0">
            <w:pPr>
              <w:pStyle w:val="Section"/>
            </w:pPr>
            <w:r>
              <w:t>Experience</w:t>
            </w:r>
          </w:p>
          <w:p w:rsidR="002F0E6E" w:rsidRPr="00F53A02" w:rsidRDefault="000E2D19" w:rsidP="002F0E6E">
            <w:pPr>
              <w:pStyle w:val="SubsectionTex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TATA MOTORS (</w:t>
            </w:r>
            <w:r w:rsidR="002F0E6E" w:rsidRPr="000E2D19">
              <w:rPr>
                <w:rFonts w:ascii="Calibri" w:hAnsi="Calibri"/>
                <w:sz w:val="24"/>
                <w:szCs w:val="24"/>
              </w:rPr>
              <w:t>SGS Motors Pvt. Ltd. Gwalior</w:t>
            </w:r>
            <w:r>
              <w:rPr>
                <w:rFonts w:ascii="Calibri" w:hAnsi="Calibri"/>
                <w:b/>
                <w:sz w:val="24"/>
                <w:szCs w:val="24"/>
              </w:rPr>
              <w:t>)</w:t>
            </w:r>
            <w:r w:rsidR="002F0E6E" w:rsidRPr="00F53A02">
              <w:rPr>
                <w:rFonts w:ascii="Calibri" w:hAnsi="Calibri"/>
                <w:b/>
                <w:sz w:val="24"/>
                <w:szCs w:val="24"/>
              </w:rPr>
              <w:t xml:space="preserve"> </w:t>
            </w:r>
            <w:r w:rsidR="002F0E6E">
              <w:rPr>
                <w:rFonts w:ascii="Calibri" w:hAnsi="Calibri"/>
                <w:sz w:val="24"/>
                <w:szCs w:val="24"/>
              </w:rPr>
              <w:t>(Nov 13</w:t>
            </w:r>
            <w:r w:rsidR="002F0E6E" w:rsidRPr="00F53A02">
              <w:rPr>
                <w:rFonts w:ascii="Calibri" w:hAnsi="Calibri"/>
                <w:sz w:val="24"/>
                <w:szCs w:val="24"/>
              </w:rPr>
              <w:t xml:space="preserve"> – </w:t>
            </w:r>
            <w:r w:rsidR="002F0E6E">
              <w:rPr>
                <w:rFonts w:ascii="Calibri" w:hAnsi="Calibri"/>
                <w:sz w:val="24"/>
                <w:szCs w:val="24"/>
              </w:rPr>
              <w:t>Till Date)</w:t>
            </w:r>
          </w:p>
          <w:p w:rsidR="002F0E6E" w:rsidRDefault="00B9347B" w:rsidP="002F0E6E">
            <w:pPr>
              <w:pStyle w:val="Section"/>
            </w:pPr>
            <w:r>
              <w:t>Designation</w:t>
            </w:r>
          </w:p>
          <w:p w:rsidR="002F0E6E" w:rsidRPr="00F53A02" w:rsidRDefault="002F0E6E" w:rsidP="002F0E6E">
            <w:pPr>
              <w:pStyle w:val="SubsectionTex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Admin &amp; HR Executive</w:t>
            </w:r>
            <w:r w:rsidRPr="00F53A02">
              <w:rPr>
                <w:rFonts w:ascii="Calibri" w:hAnsi="Calibri"/>
                <w:b/>
                <w:sz w:val="24"/>
                <w:szCs w:val="24"/>
              </w:rPr>
              <w:t xml:space="preserve"> </w:t>
            </w:r>
            <w:r>
              <w:rPr>
                <w:rFonts w:ascii="Calibri" w:hAnsi="Calibri"/>
                <w:sz w:val="24"/>
                <w:szCs w:val="24"/>
              </w:rPr>
              <w:t>(Nov 13</w:t>
            </w:r>
            <w:r w:rsidRPr="00F53A02">
              <w:rPr>
                <w:rFonts w:ascii="Calibri" w:hAnsi="Calibri"/>
                <w:sz w:val="24"/>
                <w:szCs w:val="24"/>
              </w:rPr>
              <w:t xml:space="preserve"> – </w:t>
            </w:r>
            <w:r>
              <w:rPr>
                <w:rFonts w:ascii="Calibri" w:hAnsi="Calibri"/>
                <w:sz w:val="24"/>
                <w:szCs w:val="24"/>
              </w:rPr>
              <w:t>Till Date)</w:t>
            </w:r>
          </w:p>
          <w:p w:rsidR="00B9347B" w:rsidRDefault="00B9347B" w:rsidP="00B9347B">
            <w:pPr>
              <w:pStyle w:val="Section"/>
            </w:pPr>
            <w:r>
              <w:t>Description</w:t>
            </w:r>
          </w:p>
          <w:p w:rsidR="004D1CDF" w:rsidRPr="000E2D19" w:rsidRDefault="002F0E6E" w:rsidP="00E529C6">
            <w:pPr>
              <w:pStyle w:val="SubsectionText"/>
              <w:jc w:val="both"/>
              <w:rPr>
                <w:rFonts w:ascii="Calibri" w:hAnsi="Calibri"/>
                <w:b/>
                <w:sz w:val="24"/>
                <w:szCs w:val="24"/>
              </w:rPr>
            </w:pPr>
            <w:r w:rsidRPr="000E2D19">
              <w:rPr>
                <w:rFonts w:ascii="Calibri" w:hAnsi="Calibri"/>
                <w:sz w:val="24"/>
                <w:szCs w:val="24"/>
              </w:rPr>
              <w:t>SGS M</w:t>
            </w:r>
            <w:r w:rsidR="00954285" w:rsidRPr="000E2D19">
              <w:rPr>
                <w:rFonts w:ascii="Calibri" w:hAnsi="Calibri"/>
                <w:sz w:val="24"/>
                <w:szCs w:val="24"/>
              </w:rPr>
              <w:t>otors Pvt. Ltd</w:t>
            </w:r>
            <w:r w:rsidR="000E2D19">
              <w:rPr>
                <w:rFonts w:ascii="Calibri" w:hAnsi="Calibri"/>
                <w:sz w:val="24"/>
                <w:szCs w:val="24"/>
              </w:rPr>
              <w:t xml:space="preserve"> </w:t>
            </w:r>
            <w:r w:rsidR="000E2D19" w:rsidRPr="000E2D19">
              <w:rPr>
                <w:rFonts w:ascii="Calibri" w:hAnsi="Calibri"/>
                <w:b/>
                <w:sz w:val="24"/>
                <w:szCs w:val="24"/>
              </w:rPr>
              <w:t>(TATA MOTORS)</w:t>
            </w:r>
            <w:r w:rsidR="00954285" w:rsidRPr="00F53A02">
              <w:rPr>
                <w:rFonts w:ascii="Calibri" w:hAnsi="Calibri"/>
                <w:sz w:val="24"/>
                <w:szCs w:val="24"/>
              </w:rPr>
              <w:t xml:space="preserve"> </w:t>
            </w:r>
            <w:r w:rsidR="004D1CDF">
              <w:rPr>
                <w:rFonts w:ascii="Calibri" w:hAnsi="Calibri"/>
                <w:sz w:val="24"/>
                <w:szCs w:val="24"/>
              </w:rPr>
              <w:t xml:space="preserve">is a private company </w:t>
            </w:r>
            <w:r w:rsidR="00954285" w:rsidRPr="00F53A02">
              <w:rPr>
                <w:rFonts w:ascii="Calibri" w:hAnsi="Calibri"/>
                <w:sz w:val="24"/>
                <w:szCs w:val="24"/>
              </w:rPr>
              <w:t xml:space="preserve">which is under </w:t>
            </w:r>
            <w:r w:rsidR="004D1CDF">
              <w:rPr>
                <w:rFonts w:ascii="Calibri" w:hAnsi="Calibri"/>
                <w:b/>
                <w:sz w:val="24"/>
                <w:szCs w:val="24"/>
              </w:rPr>
              <w:t xml:space="preserve">Sanghi Bros Indore </w:t>
            </w:r>
            <w:r w:rsidR="00954285" w:rsidRPr="004D1CDF">
              <w:rPr>
                <w:rFonts w:ascii="Calibri" w:hAnsi="Calibri"/>
                <w:b/>
                <w:sz w:val="24"/>
                <w:szCs w:val="24"/>
              </w:rPr>
              <w:t>Lt</w:t>
            </w:r>
            <w:r w:rsidR="004D1CDF" w:rsidRPr="004D1CDF">
              <w:rPr>
                <w:rFonts w:ascii="Calibri" w:hAnsi="Calibri"/>
                <w:b/>
                <w:sz w:val="24"/>
                <w:szCs w:val="24"/>
              </w:rPr>
              <w:t>d</w:t>
            </w:r>
            <w:r w:rsidR="00700366">
              <w:rPr>
                <w:rFonts w:ascii="Calibri" w:hAnsi="Calibri"/>
                <w:b/>
                <w:sz w:val="24"/>
                <w:szCs w:val="24"/>
              </w:rPr>
              <w:t xml:space="preserve"> </w:t>
            </w:r>
            <w:r w:rsidR="00700366" w:rsidRPr="00700366">
              <w:rPr>
                <w:rFonts w:ascii="Calibri" w:hAnsi="Calibri"/>
                <w:sz w:val="24"/>
                <w:szCs w:val="24"/>
              </w:rPr>
              <w:t>since 1980</w:t>
            </w:r>
            <w:r w:rsidR="00700366">
              <w:rPr>
                <w:rFonts w:ascii="Calibri" w:hAnsi="Calibri"/>
                <w:b/>
                <w:sz w:val="24"/>
                <w:szCs w:val="24"/>
              </w:rPr>
              <w:t>.</w:t>
            </w:r>
            <w:r w:rsidR="004D1CDF" w:rsidRPr="008E7A67">
              <w:rPr>
                <w:rFonts w:ascii="Calibri" w:hAnsi="Calibri"/>
                <w:sz w:val="24"/>
                <w:szCs w:val="24"/>
              </w:rPr>
              <w:t>It is an ISO Certified Company having large</w:t>
            </w:r>
            <w:r w:rsidR="000E2D19">
              <w:rPr>
                <w:rFonts w:ascii="Calibri" w:hAnsi="Calibri"/>
                <w:sz w:val="24"/>
                <w:szCs w:val="24"/>
              </w:rPr>
              <w:t xml:space="preserve"> no. of</w:t>
            </w:r>
            <w:r w:rsidR="004D1CDF" w:rsidRPr="008E7A67">
              <w:rPr>
                <w:rFonts w:ascii="Calibri" w:hAnsi="Calibri"/>
                <w:sz w:val="24"/>
                <w:szCs w:val="24"/>
              </w:rPr>
              <w:t xml:space="preserve"> Sales,</w:t>
            </w:r>
            <w:r w:rsidR="00954285" w:rsidRPr="008E7A67">
              <w:rPr>
                <w:rFonts w:ascii="Calibri" w:hAnsi="Calibri"/>
                <w:sz w:val="24"/>
                <w:szCs w:val="24"/>
              </w:rPr>
              <w:t xml:space="preserve"> Service</w:t>
            </w:r>
            <w:r w:rsidR="004D1CDF" w:rsidRPr="008E7A67">
              <w:rPr>
                <w:rFonts w:ascii="Calibri" w:hAnsi="Calibri"/>
                <w:sz w:val="24"/>
                <w:szCs w:val="24"/>
              </w:rPr>
              <w:t xml:space="preserve"> &amp; Spare Centers </w:t>
            </w:r>
            <w:r w:rsidR="00954285" w:rsidRPr="00157AFB">
              <w:rPr>
                <w:rFonts w:ascii="Calibri" w:hAnsi="Calibri"/>
                <w:sz w:val="24"/>
                <w:szCs w:val="24"/>
              </w:rPr>
              <w:t>of</w:t>
            </w:r>
            <w:r w:rsidR="00157AFB" w:rsidRPr="00157AFB">
              <w:rPr>
                <w:rFonts w:ascii="Calibri" w:hAnsi="Calibri"/>
                <w:sz w:val="24"/>
                <w:szCs w:val="24"/>
              </w:rPr>
              <w:t xml:space="preserve"> all</w:t>
            </w:r>
            <w:r w:rsidR="00954285" w:rsidRPr="00700366">
              <w:rPr>
                <w:rFonts w:ascii="Calibri" w:hAnsi="Calibri"/>
                <w:b/>
                <w:sz w:val="24"/>
                <w:szCs w:val="24"/>
              </w:rPr>
              <w:t xml:space="preserve"> Tata Motors</w:t>
            </w:r>
            <w:r w:rsidR="00700366">
              <w:rPr>
                <w:rFonts w:ascii="Calibri" w:hAnsi="Calibri"/>
                <w:b/>
                <w:sz w:val="24"/>
                <w:szCs w:val="24"/>
              </w:rPr>
              <w:t xml:space="preserve"> C</w:t>
            </w:r>
            <w:r w:rsidR="004D1CDF" w:rsidRPr="00700366">
              <w:rPr>
                <w:rFonts w:ascii="Calibri" w:hAnsi="Calibri"/>
                <w:b/>
                <w:sz w:val="24"/>
                <w:szCs w:val="24"/>
              </w:rPr>
              <w:t>ommercial &amp;</w:t>
            </w:r>
            <w:r w:rsidR="00700366">
              <w:rPr>
                <w:rFonts w:ascii="Calibri" w:hAnsi="Calibri"/>
                <w:b/>
                <w:sz w:val="24"/>
                <w:szCs w:val="24"/>
              </w:rPr>
              <w:t xml:space="preserve"> P</w:t>
            </w:r>
            <w:r w:rsidR="004D1CDF" w:rsidRPr="00700366">
              <w:rPr>
                <w:rFonts w:ascii="Calibri" w:hAnsi="Calibri"/>
                <w:b/>
                <w:sz w:val="24"/>
                <w:szCs w:val="24"/>
              </w:rPr>
              <w:t>assenger</w:t>
            </w:r>
            <w:r w:rsidR="004D1CDF" w:rsidRPr="008E7A67">
              <w:rPr>
                <w:rFonts w:ascii="Calibri" w:hAnsi="Calibri"/>
                <w:sz w:val="24"/>
                <w:szCs w:val="24"/>
              </w:rPr>
              <w:t xml:space="preserve"> vehicle division including </w:t>
            </w:r>
            <w:r w:rsidR="004D1CDF" w:rsidRPr="000E2D19">
              <w:rPr>
                <w:rFonts w:ascii="Calibri" w:hAnsi="Calibri"/>
                <w:b/>
                <w:sz w:val="24"/>
                <w:szCs w:val="24"/>
              </w:rPr>
              <w:t>Jaguar</w:t>
            </w:r>
            <w:r w:rsidR="008E7A67" w:rsidRPr="000E2D19">
              <w:rPr>
                <w:rFonts w:ascii="Calibri" w:hAnsi="Calibri"/>
                <w:b/>
                <w:sz w:val="24"/>
                <w:szCs w:val="24"/>
              </w:rPr>
              <w:t>,</w:t>
            </w:r>
            <w:r w:rsidR="004D1CDF" w:rsidRPr="000E2D19">
              <w:rPr>
                <w:rFonts w:ascii="Calibri" w:hAnsi="Calibri"/>
                <w:b/>
                <w:sz w:val="24"/>
                <w:szCs w:val="24"/>
              </w:rPr>
              <w:t xml:space="preserve"> </w:t>
            </w:r>
            <w:r w:rsidR="000E2D19">
              <w:rPr>
                <w:rFonts w:ascii="Calibri" w:hAnsi="Calibri"/>
                <w:b/>
                <w:sz w:val="24"/>
                <w:szCs w:val="24"/>
              </w:rPr>
              <w:t>Land R</w:t>
            </w:r>
            <w:r w:rsidR="008E7A67" w:rsidRPr="000E2D19">
              <w:rPr>
                <w:rFonts w:ascii="Calibri" w:hAnsi="Calibri"/>
                <w:b/>
                <w:sz w:val="24"/>
                <w:szCs w:val="24"/>
              </w:rPr>
              <w:t>over,</w:t>
            </w:r>
            <w:r w:rsidR="004D1CDF" w:rsidRPr="000E2D19">
              <w:rPr>
                <w:rFonts w:ascii="Calibri" w:hAnsi="Calibri"/>
                <w:b/>
                <w:sz w:val="24"/>
                <w:szCs w:val="24"/>
              </w:rPr>
              <w:t xml:space="preserve"> Rang</w:t>
            </w:r>
            <w:r w:rsidR="008E7A67" w:rsidRPr="000E2D19">
              <w:rPr>
                <w:rFonts w:ascii="Calibri" w:hAnsi="Calibri"/>
                <w:b/>
                <w:sz w:val="24"/>
                <w:szCs w:val="24"/>
              </w:rPr>
              <w:t xml:space="preserve">e </w:t>
            </w:r>
            <w:proofErr w:type="spellStart"/>
            <w:r w:rsidR="000E2D19">
              <w:rPr>
                <w:rFonts w:ascii="Calibri" w:hAnsi="Calibri"/>
                <w:b/>
                <w:sz w:val="24"/>
                <w:szCs w:val="24"/>
              </w:rPr>
              <w:t>R</w:t>
            </w:r>
            <w:r w:rsidR="004D1CDF" w:rsidRPr="000E2D19">
              <w:rPr>
                <w:rFonts w:ascii="Calibri" w:hAnsi="Calibri"/>
                <w:b/>
                <w:sz w:val="24"/>
                <w:szCs w:val="24"/>
              </w:rPr>
              <w:t>ovar</w:t>
            </w:r>
            <w:proofErr w:type="spellEnd"/>
          </w:p>
          <w:p w:rsidR="00C00B9D" w:rsidRDefault="004D1CDF" w:rsidP="000E2D19">
            <w:pPr>
              <w:pStyle w:val="SubsectionText"/>
              <w:tabs>
                <w:tab w:val="left" w:pos="3667"/>
              </w:tabs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 xml:space="preserve"> </w:t>
            </w:r>
            <w:r w:rsidR="00C00B9D">
              <w:rPr>
                <w:rFonts w:ascii="Calibri" w:hAnsi="Calibri"/>
                <w:sz w:val="24"/>
                <w:szCs w:val="24"/>
              </w:rPr>
              <w:t xml:space="preserve">  </w:t>
            </w:r>
            <w:r w:rsidR="000E2D19">
              <w:rPr>
                <w:rFonts w:ascii="Calibri" w:hAnsi="Calibri"/>
                <w:sz w:val="24"/>
                <w:szCs w:val="24"/>
              </w:rPr>
              <w:tab/>
            </w:r>
          </w:p>
          <w:p w:rsidR="00700366" w:rsidRDefault="00700366" w:rsidP="00E529C6">
            <w:pPr>
              <w:pStyle w:val="SubsectionText"/>
              <w:jc w:val="both"/>
              <w:rPr>
                <w:rFonts w:ascii="Calibri" w:hAnsi="Calibri"/>
                <w:b/>
                <w:sz w:val="24"/>
                <w:szCs w:val="24"/>
              </w:rPr>
            </w:pPr>
          </w:p>
          <w:p w:rsidR="00954285" w:rsidRPr="00F53A02" w:rsidRDefault="00954285" w:rsidP="00E529C6">
            <w:pPr>
              <w:pStyle w:val="SubsectionText"/>
              <w:jc w:val="both"/>
              <w:rPr>
                <w:rFonts w:ascii="Calibri" w:hAnsi="Calibri"/>
                <w:sz w:val="24"/>
                <w:szCs w:val="24"/>
              </w:rPr>
            </w:pPr>
            <w:r w:rsidRPr="00C00B9D">
              <w:rPr>
                <w:rFonts w:ascii="Calibri" w:hAnsi="Calibri"/>
                <w:b/>
                <w:sz w:val="24"/>
                <w:szCs w:val="24"/>
              </w:rPr>
              <w:lastRenderedPageBreak/>
              <w:t>I</w:t>
            </w:r>
            <w:r w:rsidRPr="00F53A02">
              <w:rPr>
                <w:rFonts w:ascii="Calibri" w:hAnsi="Calibri"/>
                <w:sz w:val="24"/>
                <w:szCs w:val="24"/>
              </w:rPr>
              <w:t xml:space="preserve"> am responsible for Admin &amp; Hr Related activities</w:t>
            </w:r>
            <w:r w:rsidR="008E7A67">
              <w:rPr>
                <w:rFonts w:ascii="Calibri" w:hAnsi="Calibri"/>
                <w:sz w:val="24"/>
                <w:szCs w:val="24"/>
              </w:rPr>
              <w:t xml:space="preserve"> in</w:t>
            </w:r>
            <w:r w:rsidRPr="00F53A02">
              <w:rPr>
                <w:rFonts w:ascii="Calibri" w:hAnsi="Calibri"/>
                <w:sz w:val="24"/>
                <w:szCs w:val="24"/>
              </w:rPr>
              <w:t xml:space="preserve"> SGS Motors </w:t>
            </w:r>
            <w:proofErr w:type="gramStart"/>
            <w:r w:rsidRPr="00F53A02">
              <w:rPr>
                <w:rFonts w:ascii="Calibri" w:hAnsi="Calibri"/>
                <w:sz w:val="24"/>
                <w:szCs w:val="24"/>
              </w:rPr>
              <w:t>like</w:t>
            </w:r>
            <w:r w:rsidR="00D55BDD" w:rsidRPr="00F53A02">
              <w:rPr>
                <w:rFonts w:ascii="Calibri" w:hAnsi="Calibri"/>
                <w:sz w:val="24"/>
                <w:szCs w:val="24"/>
              </w:rPr>
              <w:t xml:space="preserve"> </w:t>
            </w:r>
            <w:r w:rsidRPr="00F53A02">
              <w:rPr>
                <w:rFonts w:ascii="Calibri" w:hAnsi="Calibri"/>
                <w:sz w:val="24"/>
                <w:szCs w:val="24"/>
              </w:rPr>
              <w:t xml:space="preserve"> </w:t>
            </w:r>
            <w:r w:rsidRPr="00F53A02">
              <w:rPr>
                <w:rFonts w:ascii="Calibri" w:hAnsi="Calibri"/>
                <w:b/>
                <w:sz w:val="24"/>
                <w:szCs w:val="24"/>
              </w:rPr>
              <w:t>P</w:t>
            </w:r>
            <w:r w:rsidR="003117DD" w:rsidRPr="00F53A02">
              <w:rPr>
                <w:rFonts w:ascii="Calibri" w:hAnsi="Calibri"/>
                <w:b/>
                <w:sz w:val="24"/>
                <w:szCs w:val="24"/>
              </w:rPr>
              <w:t>ayroll</w:t>
            </w:r>
            <w:proofErr w:type="gramEnd"/>
            <w:r w:rsidR="003117DD" w:rsidRPr="00F53A02">
              <w:rPr>
                <w:rFonts w:ascii="Calibri" w:hAnsi="Calibri"/>
                <w:b/>
                <w:sz w:val="24"/>
                <w:szCs w:val="24"/>
              </w:rPr>
              <w:t>, Attendance ,Manpower Management, Recruitments, Appraisal , MIS, Retrenchment</w:t>
            </w:r>
            <w:r w:rsidR="003117DD" w:rsidRPr="00F53A02">
              <w:rPr>
                <w:rFonts w:ascii="Calibri" w:hAnsi="Calibri"/>
                <w:sz w:val="24"/>
                <w:szCs w:val="24"/>
              </w:rPr>
              <w:t xml:space="preserve"> </w:t>
            </w:r>
            <w:r w:rsidR="00900168" w:rsidRPr="00F53A02">
              <w:rPr>
                <w:rFonts w:ascii="Calibri" w:hAnsi="Calibri"/>
                <w:sz w:val="24"/>
                <w:szCs w:val="24"/>
              </w:rPr>
              <w:t xml:space="preserve">, </w:t>
            </w:r>
            <w:r w:rsidR="00F53A02" w:rsidRPr="00F53A02">
              <w:rPr>
                <w:rFonts w:ascii="Calibri" w:hAnsi="Calibri"/>
                <w:b/>
                <w:sz w:val="24"/>
                <w:szCs w:val="24"/>
              </w:rPr>
              <w:t>Infrastructure Management, Assets Management, Statutory Compliance etc.</w:t>
            </w:r>
          </w:p>
          <w:p w:rsidR="00E1438A" w:rsidRDefault="00E1438A">
            <w:pPr>
              <w:pStyle w:val="SubsectionText"/>
            </w:pPr>
          </w:p>
          <w:p w:rsidR="004D1CDF" w:rsidRDefault="004D1CDF">
            <w:pPr>
              <w:pStyle w:val="SubsectionText"/>
              <w:rPr>
                <w:b/>
                <w:color w:val="93B9C2" w:themeColor="background2" w:themeShade="BF"/>
                <w:sz w:val="24"/>
                <w:szCs w:val="24"/>
              </w:rPr>
            </w:pPr>
          </w:p>
          <w:p w:rsidR="00D55BDD" w:rsidRPr="00D55BDD" w:rsidRDefault="00D55BDD">
            <w:pPr>
              <w:pStyle w:val="SubsectionText"/>
              <w:rPr>
                <w:b/>
                <w:color w:val="93B9C2" w:themeColor="background2" w:themeShade="BF"/>
                <w:sz w:val="24"/>
                <w:szCs w:val="24"/>
              </w:rPr>
            </w:pPr>
            <w:r w:rsidRPr="00D55BDD">
              <w:rPr>
                <w:b/>
                <w:color w:val="93B9C2" w:themeColor="background2" w:themeShade="BF"/>
                <w:sz w:val="24"/>
                <w:szCs w:val="24"/>
              </w:rPr>
              <w:t xml:space="preserve">Key Responsibilities </w:t>
            </w:r>
          </w:p>
          <w:p w:rsidR="00D55BDD" w:rsidRPr="00177F4E" w:rsidRDefault="00D55BDD" w:rsidP="004C70DC">
            <w:pPr>
              <w:pStyle w:val="SubsectionText"/>
              <w:jc w:val="both"/>
              <w:rPr>
                <w:sz w:val="24"/>
                <w:szCs w:val="24"/>
              </w:rPr>
            </w:pPr>
          </w:p>
          <w:p w:rsidR="00D55BDD" w:rsidRPr="00177F4E" w:rsidRDefault="00D55BDD" w:rsidP="004C70DC">
            <w:pPr>
              <w:pStyle w:val="SubsectionText"/>
              <w:numPr>
                <w:ilvl w:val="0"/>
                <w:numId w:val="28"/>
              </w:numPr>
              <w:jc w:val="both"/>
              <w:rPr>
                <w:b/>
                <w:sz w:val="24"/>
                <w:szCs w:val="24"/>
              </w:rPr>
            </w:pPr>
            <w:r w:rsidRPr="00177F4E">
              <w:rPr>
                <w:b/>
                <w:sz w:val="24"/>
                <w:szCs w:val="24"/>
              </w:rPr>
              <w:t>Attendance &amp; Leave Management, Payroll</w:t>
            </w:r>
            <w:r w:rsidR="00383C99" w:rsidRPr="00177F4E">
              <w:rPr>
                <w:b/>
                <w:sz w:val="24"/>
                <w:szCs w:val="24"/>
              </w:rPr>
              <w:t xml:space="preserve"> Processing</w:t>
            </w:r>
          </w:p>
          <w:p w:rsidR="00383C99" w:rsidRPr="00177F4E" w:rsidRDefault="00383C99" w:rsidP="004C70DC">
            <w:pPr>
              <w:pStyle w:val="SubsectionText"/>
              <w:numPr>
                <w:ilvl w:val="0"/>
                <w:numId w:val="28"/>
              </w:numPr>
              <w:jc w:val="both"/>
              <w:rPr>
                <w:b/>
                <w:sz w:val="24"/>
                <w:szCs w:val="24"/>
              </w:rPr>
            </w:pPr>
            <w:r w:rsidRPr="00383C99">
              <w:rPr>
                <w:b/>
                <w:sz w:val="24"/>
                <w:szCs w:val="24"/>
              </w:rPr>
              <w:t>Ensure compliance with various regulations including ESI Act, PF Act, etc</w:t>
            </w:r>
          </w:p>
          <w:p w:rsidR="0015184C" w:rsidRPr="0015184C" w:rsidRDefault="00D55BDD" w:rsidP="0015184C">
            <w:pPr>
              <w:pStyle w:val="SubsectionText"/>
              <w:numPr>
                <w:ilvl w:val="0"/>
                <w:numId w:val="28"/>
              </w:numPr>
              <w:jc w:val="both"/>
              <w:rPr>
                <w:b/>
                <w:sz w:val="24"/>
                <w:szCs w:val="24"/>
              </w:rPr>
            </w:pPr>
            <w:r w:rsidRPr="00D55BDD">
              <w:rPr>
                <w:b/>
                <w:sz w:val="24"/>
                <w:szCs w:val="24"/>
              </w:rPr>
              <w:t>Conducting recruitment interviews and providing the necessary i</w:t>
            </w:r>
            <w:r w:rsidR="00383C99" w:rsidRPr="00177F4E">
              <w:rPr>
                <w:b/>
                <w:sz w:val="24"/>
                <w:szCs w:val="24"/>
              </w:rPr>
              <w:t>nputs during the hiring process</w:t>
            </w:r>
          </w:p>
          <w:p w:rsidR="00177F4E" w:rsidRPr="00177F4E" w:rsidRDefault="00177F4E" w:rsidP="004C70DC">
            <w:pPr>
              <w:pStyle w:val="SubsectionText"/>
              <w:numPr>
                <w:ilvl w:val="0"/>
                <w:numId w:val="28"/>
              </w:numPr>
              <w:jc w:val="both"/>
              <w:rPr>
                <w:b/>
                <w:sz w:val="24"/>
                <w:szCs w:val="24"/>
              </w:rPr>
            </w:pPr>
            <w:r w:rsidRPr="00177F4E">
              <w:rPr>
                <w:b/>
                <w:sz w:val="24"/>
                <w:szCs w:val="24"/>
              </w:rPr>
              <w:t>Coordinate with selected candidates for pre-joining documentation, conducts reference check, and negotiates with the candidates for salary and joining date</w:t>
            </w:r>
            <w:r w:rsidRPr="00177F4E">
              <w:rPr>
                <w:rFonts w:ascii="Arial" w:hAnsi="Arial" w:cs="Arial"/>
                <w:color w:val="666666"/>
              </w:rPr>
              <w:t>.</w:t>
            </w:r>
          </w:p>
          <w:p w:rsidR="00383C99" w:rsidRPr="00177F4E" w:rsidRDefault="00D55BDD" w:rsidP="004C70DC">
            <w:pPr>
              <w:pStyle w:val="SubsectionText"/>
              <w:numPr>
                <w:ilvl w:val="0"/>
                <w:numId w:val="28"/>
              </w:numPr>
              <w:jc w:val="both"/>
              <w:rPr>
                <w:b/>
                <w:sz w:val="24"/>
                <w:szCs w:val="24"/>
              </w:rPr>
            </w:pPr>
            <w:r w:rsidRPr="00D55BDD">
              <w:rPr>
                <w:b/>
                <w:sz w:val="24"/>
                <w:szCs w:val="24"/>
              </w:rPr>
              <w:t>Maintaining HR records, such as those related to compensation, health and medical insurance</w:t>
            </w:r>
          </w:p>
          <w:p w:rsidR="00177F4E" w:rsidRPr="00177F4E" w:rsidRDefault="00D55BDD" w:rsidP="004C70DC">
            <w:pPr>
              <w:pStyle w:val="SubsectionText"/>
              <w:numPr>
                <w:ilvl w:val="0"/>
                <w:numId w:val="28"/>
              </w:numPr>
              <w:jc w:val="both"/>
              <w:rPr>
                <w:b/>
                <w:sz w:val="24"/>
                <w:szCs w:val="24"/>
              </w:rPr>
            </w:pPr>
            <w:r w:rsidRPr="00177F4E">
              <w:rPr>
                <w:b/>
                <w:sz w:val="24"/>
                <w:szCs w:val="24"/>
              </w:rPr>
              <w:t>Departmental development , HRIS , Employee relations , T</w:t>
            </w:r>
            <w:r w:rsidR="00383C99" w:rsidRPr="00177F4E">
              <w:rPr>
                <w:b/>
                <w:sz w:val="24"/>
                <w:szCs w:val="24"/>
              </w:rPr>
              <w:t xml:space="preserve">raining and development, </w:t>
            </w:r>
            <w:r w:rsidRPr="00177F4E">
              <w:rPr>
                <w:b/>
                <w:sz w:val="24"/>
                <w:szCs w:val="24"/>
              </w:rPr>
              <w:t>Benefits , Compensation , Organization development</w:t>
            </w:r>
          </w:p>
          <w:p w:rsidR="00177F4E" w:rsidRPr="00712791" w:rsidRDefault="00177F4E" w:rsidP="004C70DC">
            <w:pPr>
              <w:pStyle w:val="SubsectionText"/>
              <w:numPr>
                <w:ilvl w:val="0"/>
                <w:numId w:val="28"/>
              </w:numPr>
              <w:jc w:val="both"/>
              <w:rPr>
                <w:b/>
                <w:sz w:val="24"/>
                <w:szCs w:val="24"/>
              </w:rPr>
            </w:pPr>
            <w:r w:rsidRPr="00383C99">
              <w:rPr>
                <w:b/>
                <w:sz w:val="24"/>
                <w:szCs w:val="24"/>
              </w:rPr>
              <w:t>Planning and preparing monthly reports pertaining to finance required for maintaining office infrastructure and facilities</w:t>
            </w:r>
            <w:r w:rsidRPr="00383C99">
              <w:rPr>
                <w:rFonts w:ascii="Arial" w:eastAsia="Times New Roman" w:hAnsi="Arial" w:cs="Arial"/>
                <w:color w:val="666666"/>
                <w:sz w:val="24"/>
                <w:szCs w:val="24"/>
                <w:lang w:eastAsia="en-US"/>
              </w:rPr>
              <w:t>.</w:t>
            </w:r>
          </w:p>
          <w:p w:rsidR="00712791" w:rsidRPr="0015184C" w:rsidRDefault="00712791" w:rsidP="004C70DC">
            <w:pPr>
              <w:pStyle w:val="SubsectionText"/>
              <w:numPr>
                <w:ilvl w:val="0"/>
                <w:numId w:val="28"/>
              </w:num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Procurement, Contrast Management</w:t>
            </w:r>
          </w:p>
          <w:p w:rsidR="0015184C" w:rsidRPr="00383C99" w:rsidRDefault="002D3453" w:rsidP="004C70DC">
            <w:pPr>
              <w:pStyle w:val="SubsectionText"/>
              <w:numPr>
                <w:ilvl w:val="0"/>
                <w:numId w:val="28"/>
              </w:num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Liasoning</w:t>
            </w:r>
            <w:r w:rsidR="0015184C">
              <w:rPr>
                <w:b/>
                <w:sz w:val="24"/>
                <w:szCs w:val="24"/>
              </w:rPr>
              <w:t xml:space="preserve"> with</w:t>
            </w:r>
            <w:r>
              <w:rPr>
                <w:b/>
                <w:sz w:val="24"/>
                <w:szCs w:val="24"/>
              </w:rPr>
              <w:t xml:space="preserve"> Government Bodies</w:t>
            </w:r>
          </w:p>
          <w:p w:rsidR="00C00B9D" w:rsidRDefault="00CC31B6" w:rsidP="00C00B9D">
            <w:pPr>
              <w:pStyle w:val="SubsectionText"/>
              <w:numPr>
                <w:ilvl w:val="0"/>
                <w:numId w:val="28"/>
              </w:num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Day-to-day activities of</w:t>
            </w:r>
            <w:r w:rsidR="00D55BDD" w:rsidRPr="00177F4E">
              <w:rPr>
                <w:b/>
                <w:sz w:val="24"/>
                <w:szCs w:val="24"/>
              </w:rPr>
              <w:t xml:space="preserve"> Administration</w:t>
            </w:r>
            <w:r w:rsidR="003117DD" w:rsidRPr="00177F4E">
              <w:rPr>
                <w:b/>
                <w:sz w:val="24"/>
                <w:szCs w:val="24"/>
              </w:rPr>
              <w:t xml:space="preserve"> </w:t>
            </w:r>
            <w:r w:rsidR="00383C99" w:rsidRPr="00177F4E">
              <w:rPr>
                <w:b/>
                <w:sz w:val="24"/>
                <w:szCs w:val="24"/>
              </w:rPr>
              <w:t>like Office Discipline, Front Desk Management</w:t>
            </w:r>
            <w:r w:rsidR="00383C99" w:rsidRPr="00177F4E">
              <w:rPr>
                <w:rFonts w:ascii="Arial" w:hAnsi="Arial" w:cs="Arial"/>
                <w:color w:val="666666"/>
                <w:sz w:val="24"/>
                <w:szCs w:val="24"/>
              </w:rPr>
              <w:t xml:space="preserve">, </w:t>
            </w:r>
            <w:r w:rsidR="00383C99" w:rsidRPr="00177F4E">
              <w:rPr>
                <w:b/>
                <w:sz w:val="24"/>
                <w:szCs w:val="24"/>
              </w:rPr>
              <w:t>Communication Systems Management</w:t>
            </w:r>
            <w:r w:rsidR="00383C99" w:rsidRPr="00177F4E">
              <w:rPr>
                <w:rFonts w:ascii="Arial" w:hAnsi="Arial" w:cs="Arial"/>
                <w:color w:val="666666"/>
                <w:sz w:val="24"/>
                <w:szCs w:val="24"/>
              </w:rPr>
              <w:t xml:space="preserve">, </w:t>
            </w:r>
            <w:r w:rsidR="00383C99" w:rsidRPr="00177F4E">
              <w:rPr>
                <w:b/>
                <w:sz w:val="24"/>
                <w:szCs w:val="24"/>
              </w:rPr>
              <w:t>Asset Management</w:t>
            </w:r>
            <w:r w:rsidR="00383C99" w:rsidRPr="00177F4E">
              <w:rPr>
                <w:rFonts w:ascii="Arial" w:hAnsi="Arial" w:cs="Arial"/>
                <w:color w:val="666666"/>
                <w:sz w:val="24"/>
                <w:szCs w:val="24"/>
              </w:rPr>
              <w:t xml:space="preserve">, </w:t>
            </w:r>
            <w:r w:rsidR="00383C99" w:rsidRPr="00177F4E">
              <w:rPr>
                <w:b/>
                <w:sz w:val="24"/>
                <w:szCs w:val="24"/>
              </w:rPr>
              <w:t>Office Equipment Management</w:t>
            </w:r>
            <w:r w:rsidR="00383C99" w:rsidRPr="00177F4E">
              <w:rPr>
                <w:rFonts w:ascii="Arial" w:hAnsi="Arial" w:cs="Arial"/>
                <w:color w:val="666666"/>
                <w:sz w:val="24"/>
                <w:szCs w:val="24"/>
              </w:rPr>
              <w:t>,</w:t>
            </w:r>
            <w:r w:rsidR="00383C99" w:rsidRPr="00177F4E">
              <w:rPr>
                <w:b/>
                <w:sz w:val="24"/>
                <w:szCs w:val="24"/>
              </w:rPr>
              <w:t xml:space="preserve"> Courier, Post &amp; Dispatch Management</w:t>
            </w:r>
            <w:r w:rsidR="00383C99" w:rsidRPr="00177F4E">
              <w:rPr>
                <w:rFonts w:ascii="Arial" w:hAnsi="Arial" w:cs="Arial"/>
                <w:color w:val="666666"/>
                <w:sz w:val="24"/>
                <w:szCs w:val="24"/>
              </w:rPr>
              <w:t xml:space="preserve">, </w:t>
            </w:r>
            <w:r w:rsidR="00383C99" w:rsidRPr="00177F4E">
              <w:rPr>
                <w:b/>
                <w:sz w:val="24"/>
                <w:szCs w:val="24"/>
              </w:rPr>
              <w:t xml:space="preserve"> Canteen Management</w:t>
            </w:r>
            <w:r w:rsidR="00383C99" w:rsidRPr="00177F4E">
              <w:rPr>
                <w:rFonts w:ascii="Arial" w:hAnsi="Arial" w:cs="Arial"/>
                <w:color w:val="666666"/>
                <w:sz w:val="24"/>
                <w:szCs w:val="24"/>
              </w:rPr>
              <w:t xml:space="preserve">, </w:t>
            </w:r>
            <w:r w:rsidR="00383C99" w:rsidRPr="00177F4E">
              <w:rPr>
                <w:b/>
                <w:sz w:val="24"/>
                <w:szCs w:val="24"/>
              </w:rPr>
              <w:t xml:space="preserve"> Housekeeping Management</w:t>
            </w:r>
            <w:r w:rsidR="00383C99" w:rsidRPr="00177F4E">
              <w:rPr>
                <w:rFonts w:ascii="Arial" w:hAnsi="Arial" w:cs="Arial"/>
                <w:color w:val="666666"/>
                <w:sz w:val="24"/>
                <w:szCs w:val="24"/>
              </w:rPr>
              <w:t xml:space="preserve">, </w:t>
            </w:r>
            <w:r w:rsidR="00383C99" w:rsidRPr="00177F4E">
              <w:rPr>
                <w:b/>
                <w:sz w:val="24"/>
                <w:szCs w:val="24"/>
              </w:rPr>
              <w:t>Travel &amp; Hotel Management</w:t>
            </w:r>
            <w:r w:rsidR="00383C99" w:rsidRPr="00177F4E">
              <w:rPr>
                <w:rFonts w:ascii="Arial" w:hAnsi="Arial" w:cs="Arial"/>
                <w:color w:val="666666"/>
                <w:sz w:val="24"/>
                <w:szCs w:val="24"/>
              </w:rPr>
              <w:t xml:space="preserve">, </w:t>
            </w:r>
            <w:r w:rsidR="00383C99" w:rsidRPr="00177F4E">
              <w:rPr>
                <w:b/>
                <w:sz w:val="24"/>
                <w:szCs w:val="24"/>
              </w:rPr>
              <w:t>Conference &amp; Meeting Management</w:t>
            </w:r>
            <w:r w:rsidR="00383C99" w:rsidRPr="00177F4E">
              <w:rPr>
                <w:rFonts w:ascii="Arial" w:hAnsi="Arial" w:cs="Arial"/>
                <w:color w:val="666666"/>
                <w:sz w:val="24"/>
                <w:szCs w:val="24"/>
              </w:rPr>
              <w:t xml:space="preserve">, </w:t>
            </w:r>
            <w:r w:rsidR="00383C99" w:rsidRPr="00177F4E">
              <w:rPr>
                <w:b/>
                <w:sz w:val="24"/>
                <w:szCs w:val="24"/>
              </w:rPr>
              <w:t>Stationary Control</w:t>
            </w:r>
            <w:r w:rsidR="00383C99" w:rsidRPr="00177F4E">
              <w:rPr>
                <w:rFonts w:ascii="Arial" w:hAnsi="Arial" w:cs="Arial"/>
                <w:color w:val="666666"/>
                <w:sz w:val="24"/>
                <w:szCs w:val="24"/>
              </w:rPr>
              <w:t xml:space="preserve">, </w:t>
            </w:r>
            <w:r w:rsidR="00383C99" w:rsidRPr="00177F4E">
              <w:rPr>
                <w:b/>
                <w:sz w:val="24"/>
                <w:szCs w:val="24"/>
              </w:rPr>
              <w:t>Health &amp; Safety Management</w:t>
            </w:r>
            <w:r w:rsidR="00383C99" w:rsidRPr="00177F4E">
              <w:rPr>
                <w:rFonts w:ascii="Arial" w:hAnsi="Arial" w:cs="Arial"/>
                <w:color w:val="666666"/>
                <w:sz w:val="24"/>
                <w:szCs w:val="24"/>
              </w:rPr>
              <w:t xml:space="preserve">, </w:t>
            </w:r>
            <w:r w:rsidR="00383C99" w:rsidRPr="00177F4E">
              <w:rPr>
                <w:b/>
                <w:sz w:val="24"/>
                <w:szCs w:val="24"/>
              </w:rPr>
              <w:t>Security Management</w:t>
            </w:r>
            <w:r w:rsidR="00383C99" w:rsidRPr="00177F4E">
              <w:rPr>
                <w:rFonts w:ascii="Arial" w:hAnsi="Arial" w:cs="Arial"/>
                <w:color w:val="666666"/>
                <w:sz w:val="24"/>
                <w:szCs w:val="24"/>
              </w:rPr>
              <w:t xml:space="preserve">, </w:t>
            </w:r>
            <w:r w:rsidR="00383C99" w:rsidRPr="00F53A02">
              <w:rPr>
                <w:b/>
                <w:sz w:val="24"/>
                <w:szCs w:val="24"/>
              </w:rPr>
              <w:t>Document Management</w:t>
            </w:r>
            <w:r w:rsidR="00383C99" w:rsidRPr="00F53A02">
              <w:rPr>
                <w:rFonts w:ascii="Arial" w:hAnsi="Arial" w:cs="Arial"/>
                <w:color w:val="666666"/>
                <w:sz w:val="24"/>
                <w:szCs w:val="24"/>
              </w:rPr>
              <w:t xml:space="preserve">, </w:t>
            </w:r>
            <w:r w:rsidR="00F53A02" w:rsidRPr="00F53A02">
              <w:rPr>
                <w:b/>
                <w:sz w:val="24"/>
                <w:szCs w:val="24"/>
              </w:rPr>
              <w:t xml:space="preserve">Stores Management,  </w:t>
            </w:r>
            <w:proofErr w:type="spellStart"/>
            <w:r w:rsidR="00F53A02" w:rsidRPr="00F53A02">
              <w:rPr>
                <w:b/>
                <w:sz w:val="24"/>
                <w:szCs w:val="24"/>
              </w:rPr>
              <w:t>Amc</w:t>
            </w:r>
            <w:proofErr w:type="spellEnd"/>
            <w:r w:rsidR="00F53A02" w:rsidRPr="00F53A02">
              <w:rPr>
                <w:b/>
                <w:sz w:val="24"/>
                <w:szCs w:val="24"/>
              </w:rPr>
              <w:t xml:space="preserve"> Management</w:t>
            </w:r>
            <w:r w:rsidR="00F53A02" w:rsidRPr="00F53A02">
              <w:rPr>
                <w:rFonts w:ascii="Arial" w:hAnsi="Arial" w:cs="Arial"/>
                <w:color w:val="666666"/>
                <w:sz w:val="24"/>
                <w:szCs w:val="24"/>
              </w:rPr>
              <w:t xml:space="preserve">, </w:t>
            </w:r>
            <w:r w:rsidR="00F53A02" w:rsidRPr="00F53A02">
              <w:rPr>
                <w:b/>
                <w:sz w:val="24"/>
                <w:szCs w:val="24"/>
              </w:rPr>
              <w:t>Vendor Management</w:t>
            </w:r>
          </w:p>
          <w:p w:rsidR="00C00B9D" w:rsidRPr="00C00B9D" w:rsidRDefault="00C00B9D" w:rsidP="00C00B9D">
            <w:pPr>
              <w:pStyle w:val="SubsectionText"/>
              <w:numPr>
                <w:ilvl w:val="0"/>
                <w:numId w:val="28"/>
              </w:num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Training &amp; Development (Preparing</w:t>
            </w:r>
            <w:r w:rsidRPr="00C00B9D">
              <w:rPr>
                <w:b/>
                <w:sz w:val="24"/>
                <w:szCs w:val="24"/>
              </w:rPr>
              <w:t xml:space="preserve"> modules for training, Training need analysis, Training Calendar, Training review session)</w:t>
            </w:r>
          </w:p>
          <w:p w:rsidR="00C00B9D" w:rsidRPr="00C00B9D" w:rsidRDefault="00C00B9D" w:rsidP="00C00B9D">
            <w:pPr>
              <w:pStyle w:val="SubsectionText"/>
              <w:numPr>
                <w:ilvl w:val="0"/>
                <w:numId w:val="28"/>
              </w:num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Managing</w:t>
            </w:r>
            <w:r w:rsidRPr="00C00B9D">
              <w:rPr>
                <w:b/>
                <w:sz w:val="24"/>
                <w:szCs w:val="24"/>
              </w:rPr>
              <w:t xml:space="preserve"> a team of subordinates to run admin tasks successfully (office assistants (incl. driver), tasking, responsibility delegation, </w:t>
            </w:r>
            <w:proofErr w:type="spellStart"/>
            <w:r w:rsidRPr="00C00B9D">
              <w:rPr>
                <w:b/>
                <w:sz w:val="24"/>
                <w:szCs w:val="24"/>
              </w:rPr>
              <w:t>rostering</w:t>
            </w:r>
            <w:proofErr w:type="spellEnd"/>
            <w:r w:rsidRPr="00C00B9D">
              <w:rPr>
                <w:b/>
                <w:sz w:val="24"/>
                <w:szCs w:val="24"/>
              </w:rPr>
              <w:t>)</w:t>
            </w:r>
          </w:p>
          <w:p w:rsidR="00177F4E" w:rsidRPr="00F53A02" w:rsidRDefault="00383C99" w:rsidP="00F53A02">
            <w:pPr>
              <w:pStyle w:val="SubsectionText"/>
              <w:numPr>
                <w:ilvl w:val="0"/>
                <w:numId w:val="28"/>
              </w:numPr>
              <w:jc w:val="both"/>
              <w:rPr>
                <w:b/>
              </w:rPr>
            </w:pPr>
            <w:r w:rsidRPr="00F53A02">
              <w:rPr>
                <w:b/>
                <w:sz w:val="24"/>
                <w:szCs w:val="24"/>
              </w:rPr>
              <w:t>Utility (like Electricity/water) Management</w:t>
            </w:r>
            <w:r w:rsidRPr="00F53A02">
              <w:rPr>
                <w:rFonts w:ascii="Arial" w:hAnsi="Arial" w:cs="Arial"/>
                <w:color w:val="666666"/>
                <w:sz w:val="24"/>
                <w:szCs w:val="24"/>
              </w:rPr>
              <w:t xml:space="preserve">, </w:t>
            </w:r>
          </w:p>
          <w:p w:rsidR="00177F4E" w:rsidRPr="00177F4E" w:rsidRDefault="00143E59" w:rsidP="00177F4E">
            <w:pPr>
              <w:pStyle w:val="Section"/>
            </w:pPr>
            <w:r>
              <w:t>Activities</w:t>
            </w:r>
          </w:p>
          <w:p w:rsidR="00177F4E" w:rsidRDefault="00177F4E">
            <w:pPr>
              <w:pStyle w:val="SubsectionText"/>
              <w:rPr>
                <w:b/>
              </w:rPr>
            </w:pPr>
          </w:p>
          <w:p w:rsidR="00E1438A" w:rsidRPr="00E1438A" w:rsidRDefault="00143E59">
            <w:pPr>
              <w:pStyle w:val="SubsectionText"/>
              <w:rPr>
                <w:b/>
              </w:rPr>
            </w:pPr>
            <w:r>
              <w:rPr>
                <w:b/>
              </w:rPr>
              <w:t xml:space="preserve"> 5’s, Kaizen, Quality Circle</w:t>
            </w:r>
          </w:p>
          <w:p w:rsidR="00032313" w:rsidRDefault="00032313"/>
          <w:p w:rsidR="00032313" w:rsidRDefault="00F84B2E">
            <w:pPr>
              <w:pStyle w:val="Section"/>
            </w:pPr>
            <w:r>
              <w:t xml:space="preserve">Personal Strength </w:t>
            </w:r>
          </w:p>
          <w:p w:rsidR="00032313" w:rsidRPr="00F84B2E" w:rsidRDefault="00F84B2E" w:rsidP="00F84B2E">
            <w:pPr>
              <w:pStyle w:val="SubsectionText"/>
              <w:numPr>
                <w:ilvl w:val="0"/>
                <w:numId w:val="27"/>
              </w:numPr>
              <w:rPr>
                <w:rFonts w:ascii="Calibri" w:hAnsi="Calibri"/>
                <w:sz w:val="24"/>
              </w:rPr>
            </w:pPr>
            <w:r w:rsidRPr="00F84B2E">
              <w:rPr>
                <w:rFonts w:ascii="Calibri" w:hAnsi="Calibri"/>
                <w:sz w:val="24"/>
              </w:rPr>
              <w:t xml:space="preserve">Innovative </w:t>
            </w:r>
          </w:p>
          <w:p w:rsidR="00F84B2E" w:rsidRPr="00F84B2E" w:rsidRDefault="00F84B2E" w:rsidP="00F84B2E">
            <w:pPr>
              <w:pStyle w:val="SubsectionText"/>
              <w:numPr>
                <w:ilvl w:val="0"/>
                <w:numId w:val="27"/>
              </w:numPr>
              <w:rPr>
                <w:rFonts w:ascii="Calibri" w:hAnsi="Calibri"/>
                <w:sz w:val="24"/>
              </w:rPr>
            </w:pPr>
            <w:r w:rsidRPr="00F84B2E">
              <w:rPr>
                <w:rFonts w:ascii="Calibri" w:hAnsi="Calibri"/>
                <w:sz w:val="24"/>
              </w:rPr>
              <w:lastRenderedPageBreak/>
              <w:t xml:space="preserve">Hardworking </w:t>
            </w:r>
          </w:p>
          <w:p w:rsidR="00F84B2E" w:rsidRPr="00F84B2E" w:rsidRDefault="00F84B2E" w:rsidP="00F84B2E">
            <w:pPr>
              <w:pStyle w:val="SubsectionText"/>
              <w:numPr>
                <w:ilvl w:val="0"/>
                <w:numId w:val="27"/>
              </w:numPr>
              <w:rPr>
                <w:rFonts w:ascii="Calibri" w:hAnsi="Calibri"/>
                <w:sz w:val="24"/>
              </w:rPr>
            </w:pPr>
            <w:r w:rsidRPr="00F84B2E">
              <w:rPr>
                <w:rFonts w:ascii="Calibri" w:hAnsi="Calibri"/>
                <w:sz w:val="24"/>
              </w:rPr>
              <w:t xml:space="preserve">Quick Learner </w:t>
            </w:r>
          </w:p>
          <w:p w:rsidR="00F84B2E" w:rsidRPr="00F84B2E" w:rsidRDefault="00F84B2E" w:rsidP="00F84B2E">
            <w:pPr>
              <w:pStyle w:val="SubsectionText"/>
              <w:numPr>
                <w:ilvl w:val="0"/>
                <w:numId w:val="27"/>
              </w:numPr>
              <w:rPr>
                <w:rFonts w:ascii="Calibri" w:hAnsi="Calibri"/>
                <w:sz w:val="24"/>
              </w:rPr>
            </w:pPr>
            <w:r w:rsidRPr="00F84B2E">
              <w:rPr>
                <w:rFonts w:ascii="Calibri" w:hAnsi="Calibri"/>
                <w:sz w:val="24"/>
              </w:rPr>
              <w:t>Communications</w:t>
            </w:r>
          </w:p>
          <w:p w:rsidR="00F84B2E" w:rsidRPr="00F84B2E" w:rsidRDefault="00F84B2E" w:rsidP="00F84B2E">
            <w:pPr>
              <w:pStyle w:val="SubsectionText"/>
              <w:numPr>
                <w:ilvl w:val="0"/>
                <w:numId w:val="27"/>
              </w:numPr>
              <w:rPr>
                <w:rFonts w:ascii="Calibri" w:hAnsi="Calibri"/>
                <w:sz w:val="24"/>
              </w:rPr>
            </w:pPr>
            <w:r w:rsidRPr="00F84B2E">
              <w:rPr>
                <w:rFonts w:ascii="Calibri" w:hAnsi="Calibri"/>
                <w:sz w:val="24"/>
              </w:rPr>
              <w:t xml:space="preserve">Leadership quality </w:t>
            </w:r>
          </w:p>
          <w:p w:rsidR="00032313" w:rsidRDefault="00F84B2E" w:rsidP="00F84B2E">
            <w:pPr>
              <w:pStyle w:val="Section"/>
            </w:pPr>
            <w:r>
              <w:t xml:space="preserve">Personal Details </w:t>
            </w:r>
          </w:p>
          <w:p w:rsidR="00285F61" w:rsidRDefault="00285F61" w:rsidP="00285F61"/>
          <w:p w:rsidR="0023753D" w:rsidRPr="0023753D" w:rsidRDefault="0023753D" w:rsidP="0023753D">
            <w:pPr>
              <w:pStyle w:val="SubsectionText"/>
              <w:rPr>
                <w:rFonts w:ascii="Calibri" w:hAnsi="Calibri"/>
                <w:b/>
                <w:sz w:val="24"/>
              </w:rPr>
            </w:pPr>
            <w:r w:rsidRPr="0023753D">
              <w:rPr>
                <w:rFonts w:ascii="Calibri" w:hAnsi="Calibri"/>
                <w:b/>
                <w:sz w:val="24"/>
              </w:rPr>
              <w:t>Name</w:t>
            </w:r>
            <w:r>
              <w:rPr>
                <w:rFonts w:ascii="Calibri" w:hAnsi="Calibri"/>
                <w:b/>
                <w:sz w:val="24"/>
              </w:rPr>
              <w:t xml:space="preserve"> :</w:t>
            </w:r>
            <w:r w:rsidRPr="0023753D">
              <w:rPr>
                <w:rFonts w:ascii="Calibri" w:hAnsi="Calibri"/>
                <w:b/>
                <w:sz w:val="24"/>
              </w:rPr>
              <w:t xml:space="preserve"> </w:t>
            </w:r>
            <w:r w:rsidR="00776EC3">
              <w:rPr>
                <w:rFonts w:ascii="Calibri" w:hAnsi="Calibri"/>
                <w:b/>
                <w:sz w:val="24"/>
              </w:rPr>
              <w:t xml:space="preserve"> </w:t>
            </w:r>
          </w:p>
          <w:p w:rsidR="0023753D" w:rsidRDefault="0023753D" w:rsidP="0023753D">
            <w:pPr>
              <w:pStyle w:val="SubsectionText"/>
              <w:rPr>
                <w:rFonts w:ascii="Calibri" w:hAnsi="Calibri"/>
                <w:sz w:val="24"/>
              </w:rPr>
            </w:pPr>
          </w:p>
          <w:p w:rsidR="00285F61" w:rsidRPr="0023753D" w:rsidRDefault="00285F61" w:rsidP="0023753D">
            <w:pPr>
              <w:pStyle w:val="SubsectionText"/>
              <w:rPr>
                <w:rFonts w:ascii="Calibri" w:hAnsi="Calibri"/>
                <w:sz w:val="24"/>
              </w:rPr>
            </w:pPr>
            <w:proofErr w:type="spellStart"/>
            <w:r w:rsidRPr="0023753D">
              <w:rPr>
                <w:rFonts w:ascii="Calibri" w:hAnsi="Calibri"/>
                <w:sz w:val="24"/>
              </w:rPr>
              <w:t>Aman</w:t>
            </w:r>
            <w:proofErr w:type="spellEnd"/>
            <w:r w:rsidRPr="0023753D">
              <w:rPr>
                <w:rFonts w:ascii="Calibri" w:hAnsi="Calibri"/>
                <w:sz w:val="24"/>
              </w:rPr>
              <w:t xml:space="preserve"> </w:t>
            </w:r>
            <w:proofErr w:type="spellStart"/>
            <w:r w:rsidRPr="0023753D">
              <w:rPr>
                <w:rFonts w:ascii="Calibri" w:hAnsi="Calibri"/>
                <w:sz w:val="24"/>
              </w:rPr>
              <w:t>Agarwal</w:t>
            </w:r>
            <w:proofErr w:type="spellEnd"/>
            <w:r w:rsidRPr="0023753D">
              <w:rPr>
                <w:rFonts w:ascii="Calibri" w:hAnsi="Calibri"/>
                <w:sz w:val="24"/>
              </w:rPr>
              <w:t xml:space="preserve"> </w:t>
            </w:r>
          </w:p>
          <w:p w:rsidR="0023753D" w:rsidRDefault="0023753D" w:rsidP="0023753D">
            <w:pPr>
              <w:pStyle w:val="SubsectionText"/>
              <w:rPr>
                <w:rFonts w:ascii="Calibri" w:hAnsi="Calibri"/>
                <w:b/>
                <w:sz w:val="24"/>
              </w:rPr>
            </w:pPr>
          </w:p>
          <w:p w:rsidR="0023753D" w:rsidRPr="00614554" w:rsidRDefault="00285F61" w:rsidP="0023753D">
            <w:pPr>
              <w:pStyle w:val="SubsectionText"/>
              <w:rPr>
                <w:rFonts w:ascii="Calibri" w:hAnsi="Calibri"/>
                <w:b/>
                <w:sz w:val="22"/>
              </w:rPr>
            </w:pPr>
            <w:r w:rsidRPr="0023753D">
              <w:rPr>
                <w:rFonts w:ascii="Calibri" w:hAnsi="Calibri"/>
                <w:b/>
                <w:sz w:val="24"/>
              </w:rPr>
              <w:t>Permanent Address</w:t>
            </w:r>
            <w:r w:rsidR="0023753D">
              <w:rPr>
                <w:rFonts w:ascii="Calibri" w:hAnsi="Calibri"/>
                <w:b/>
                <w:sz w:val="24"/>
              </w:rPr>
              <w:t xml:space="preserve"> :</w:t>
            </w:r>
            <w:r w:rsidR="0023753D">
              <w:rPr>
                <w:rFonts w:ascii="Calibri" w:hAnsi="Calibri"/>
                <w:b/>
                <w:sz w:val="24"/>
              </w:rPr>
              <w:br/>
            </w:r>
          </w:p>
          <w:p w:rsidR="00285F61" w:rsidRPr="00614554" w:rsidRDefault="00285F61" w:rsidP="00E529C6">
            <w:pPr>
              <w:pStyle w:val="SubsectionText"/>
              <w:rPr>
                <w:rFonts w:ascii="Calibri" w:hAnsi="Calibri"/>
                <w:sz w:val="22"/>
              </w:rPr>
            </w:pPr>
            <w:r w:rsidRPr="00614554">
              <w:rPr>
                <w:rFonts w:ascii="Calibri" w:hAnsi="Calibri"/>
                <w:sz w:val="22"/>
              </w:rPr>
              <w:t xml:space="preserve"> </w:t>
            </w:r>
            <w:r w:rsidRPr="00614554">
              <w:rPr>
                <w:rFonts w:ascii="Calibri" w:hAnsi="Calibri"/>
                <w:sz w:val="24"/>
              </w:rPr>
              <w:t xml:space="preserve">C/o Sh. </w:t>
            </w:r>
            <w:proofErr w:type="spellStart"/>
            <w:r w:rsidRPr="00614554">
              <w:rPr>
                <w:rFonts w:ascii="Calibri" w:hAnsi="Calibri"/>
                <w:sz w:val="24"/>
              </w:rPr>
              <w:t>Brij</w:t>
            </w:r>
            <w:proofErr w:type="spellEnd"/>
            <w:r w:rsidRPr="00614554">
              <w:rPr>
                <w:rFonts w:ascii="Calibri" w:hAnsi="Calibri"/>
                <w:sz w:val="24"/>
              </w:rPr>
              <w:t xml:space="preserve"> Kumar </w:t>
            </w:r>
            <w:proofErr w:type="spellStart"/>
            <w:r w:rsidRPr="00614554">
              <w:rPr>
                <w:rFonts w:ascii="Calibri" w:hAnsi="Calibri"/>
                <w:sz w:val="24"/>
              </w:rPr>
              <w:t>Agarwal</w:t>
            </w:r>
            <w:proofErr w:type="spellEnd"/>
            <w:r w:rsidRPr="00614554">
              <w:rPr>
                <w:rFonts w:ascii="Calibri" w:hAnsi="Calibri"/>
                <w:sz w:val="24"/>
              </w:rPr>
              <w:t xml:space="preserve"> , </w:t>
            </w:r>
            <w:proofErr w:type="spellStart"/>
            <w:r w:rsidRPr="00614554">
              <w:rPr>
                <w:rFonts w:ascii="Calibri" w:hAnsi="Calibri"/>
                <w:sz w:val="24"/>
              </w:rPr>
              <w:t>Ganesh</w:t>
            </w:r>
            <w:proofErr w:type="spellEnd"/>
            <w:r w:rsidRPr="00614554">
              <w:rPr>
                <w:rFonts w:ascii="Calibri" w:hAnsi="Calibri"/>
                <w:sz w:val="24"/>
              </w:rPr>
              <w:t xml:space="preserve"> </w:t>
            </w:r>
            <w:proofErr w:type="spellStart"/>
            <w:r w:rsidRPr="00614554">
              <w:rPr>
                <w:rFonts w:ascii="Calibri" w:hAnsi="Calibri"/>
                <w:sz w:val="24"/>
              </w:rPr>
              <w:t>Vihar</w:t>
            </w:r>
            <w:proofErr w:type="spellEnd"/>
            <w:r w:rsidRPr="00614554">
              <w:rPr>
                <w:rFonts w:ascii="Calibri" w:hAnsi="Calibri"/>
                <w:sz w:val="24"/>
              </w:rPr>
              <w:t xml:space="preserve"> Colony</w:t>
            </w:r>
            <w:r w:rsidR="0023753D" w:rsidRPr="00614554">
              <w:rPr>
                <w:rFonts w:ascii="Calibri" w:hAnsi="Calibri"/>
                <w:sz w:val="24"/>
              </w:rPr>
              <w:br/>
            </w:r>
            <w:proofErr w:type="spellStart"/>
            <w:r w:rsidRPr="00614554">
              <w:rPr>
                <w:rFonts w:ascii="Calibri" w:hAnsi="Calibri"/>
                <w:sz w:val="24"/>
              </w:rPr>
              <w:t>Infront</w:t>
            </w:r>
            <w:proofErr w:type="spellEnd"/>
            <w:r w:rsidRPr="00614554">
              <w:rPr>
                <w:rFonts w:ascii="Calibri" w:hAnsi="Calibri"/>
                <w:sz w:val="24"/>
              </w:rPr>
              <w:t xml:space="preserve"> of </w:t>
            </w:r>
            <w:proofErr w:type="spellStart"/>
            <w:r w:rsidRPr="00614554">
              <w:rPr>
                <w:rFonts w:ascii="Calibri" w:hAnsi="Calibri"/>
                <w:sz w:val="24"/>
              </w:rPr>
              <w:t>Atit</w:t>
            </w:r>
            <w:proofErr w:type="spellEnd"/>
            <w:r w:rsidRPr="00614554">
              <w:rPr>
                <w:rFonts w:ascii="Calibri" w:hAnsi="Calibri"/>
                <w:sz w:val="24"/>
              </w:rPr>
              <w:t xml:space="preserve"> Bal </w:t>
            </w:r>
            <w:proofErr w:type="spellStart"/>
            <w:r w:rsidRPr="00614554">
              <w:rPr>
                <w:rFonts w:ascii="Calibri" w:hAnsi="Calibri"/>
                <w:sz w:val="24"/>
              </w:rPr>
              <w:t>Vidhyalay</w:t>
            </w:r>
            <w:proofErr w:type="spellEnd"/>
            <w:r w:rsidRPr="00614554">
              <w:rPr>
                <w:rFonts w:ascii="Calibri" w:hAnsi="Calibri"/>
                <w:sz w:val="24"/>
              </w:rPr>
              <w:t xml:space="preserve"> , </w:t>
            </w:r>
            <w:proofErr w:type="spellStart"/>
            <w:r w:rsidRPr="00614554">
              <w:rPr>
                <w:rFonts w:ascii="Calibri" w:hAnsi="Calibri"/>
                <w:sz w:val="24"/>
              </w:rPr>
              <w:t>Adarsh</w:t>
            </w:r>
            <w:proofErr w:type="spellEnd"/>
            <w:r w:rsidRPr="00614554">
              <w:rPr>
                <w:rFonts w:ascii="Calibri" w:hAnsi="Calibri"/>
                <w:sz w:val="24"/>
              </w:rPr>
              <w:t xml:space="preserve"> mil </w:t>
            </w:r>
            <w:proofErr w:type="spellStart"/>
            <w:r w:rsidRPr="00614554">
              <w:rPr>
                <w:rFonts w:ascii="Calibri" w:hAnsi="Calibri"/>
                <w:sz w:val="24"/>
              </w:rPr>
              <w:t>Rd.,Bahodapur</w:t>
            </w:r>
            <w:proofErr w:type="spellEnd"/>
            <w:r w:rsidR="0023753D" w:rsidRPr="00614554">
              <w:rPr>
                <w:rFonts w:ascii="Calibri" w:hAnsi="Calibri"/>
                <w:sz w:val="24"/>
              </w:rPr>
              <w:br/>
            </w:r>
            <w:proofErr w:type="spellStart"/>
            <w:r w:rsidRPr="00614554">
              <w:rPr>
                <w:rFonts w:ascii="Calibri" w:hAnsi="Calibri"/>
                <w:sz w:val="24"/>
              </w:rPr>
              <w:t>Lashkar</w:t>
            </w:r>
            <w:proofErr w:type="spellEnd"/>
            <w:r w:rsidRPr="00614554">
              <w:rPr>
                <w:rFonts w:ascii="Calibri" w:hAnsi="Calibri"/>
                <w:sz w:val="24"/>
              </w:rPr>
              <w:t xml:space="preserve"> , Gwalior , M.P . 474001</w:t>
            </w:r>
          </w:p>
          <w:p w:rsidR="00285F61" w:rsidRDefault="00285F61" w:rsidP="00285F61"/>
          <w:p w:rsidR="00285F61" w:rsidRDefault="00285F61" w:rsidP="0023753D">
            <w:pPr>
              <w:pStyle w:val="SubsectionText"/>
            </w:pPr>
            <w:r w:rsidRPr="0023753D">
              <w:rPr>
                <w:rFonts w:ascii="Calibri" w:hAnsi="Calibri"/>
                <w:b/>
                <w:sz w:val="24"/>
              </w:rPr>
              <w:t>Date of Birth :</w:t>
            </w:r>
            <w:r>
              <w:t xml:space="preserve">  </w:t>
            </w:r>
          </w:p>
          <w:p w:rsidR="0023753D" w:rsidRDefault="0023753D" w:rsidP="0023753D">
            <w:pPr>
              <w:pStyle w:val="SubsectionText"/>
            </w:pPr>
          </w:p>
          <w:p w:rsidR="0023753D" w:rsidRPr="00614554" w:rsidRDefault="0023753D" w:rsidP="0023753D">
            <w:pPr>
              <w:pStyle w:val="SubsectionText"/>
              <w:rPr>
                <w:rFonts w:ascii="Calibri" w:hAnsi="Calibri"/>
                <w:sz w:val="24"/>
              </w:rPr>
            </w:pPr>
            <w:r w:rsidRPr="00614554">
              <w:rPr>
                <w:rFonts w:ascii="Calibri" w:hAnsi="Calibri"/>
                <w:sz w:val="24"/>
              </w:rPr>
              <w:t>07/05/1992</w:t>
            </w:r>
          </w:p>
          <w:p w:rsidR="0023753D" w:rsidRDefault="0023753D" w:rsidP="0023753D">
            <w:pPr>
              <w:pStyle w:val="SubsectionText"/>
            </w:pPr>
          </w:p>
          <w:p w:rsidR="0023753D" w:rsidRDefault="0023753D" w:rsidP="0023753D">
            <w:pPr>
              <w:pStyle w:val="SubsectionText"/>
              <w:rPr>
                <w:rFonts w:ascii="Calibri" w:hAnsi="Calibri"/>
                <w:b/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 xml:space="preserve">Blood Group  </w:t>
            </w:r>
          </w:p>
          <w:p w:rsidR="0023753D" w:rsidRDefault="0023753D" w:rsidP="0023753D">
            <w:pPr>
              <w:pStyle w:val="SubsectionText"/>
              <w:rPr>
                <w:rFonts w:ascii="Calibri" w:hAnsi="Calibri"/>
                <w:b/>
                <w:sz w:val="24"/>
              </w:rPr>
            </w:pPr>
          </w:p>
          <w:p w:rsidR="0023753D" w:rsidRPr="00614554" w:rsidRDefault="0023753D" w:rsidP="0023753D">
            <w:pPr>
              <w:pStyle w:val="SubsectionText"/>
              <w:rPr>
                <w:rFonts w:ascii="Calibri" w:hAnsi="Calibri"/>
                <w:sz w:val="24"/>
              </w:rPr>
            </w:pPr>
            <w:proofErr w:type="spellStart"/>
            <w:r w:rsidRPr="00614554">
              <w:rPr>
                <w:rFonts w:ascii="Calibri" w:hAnsi="Calibri"/>
                <w:sz w:val="24"/>
              </w:rPr>
              <w:t>A+ve</w:t>
            </w:r>
            <w:proofErr w:type="spellEnd"/>
          </w:p>
          <w:p w:rsidR="0023753D" w:rsidRDefault="0023753D" w:rsidP="0023753D">
            <w:pPr>
              <w:pStyle w:val="SubsectionText"/>
              <w:rPr>
                <w:rFonts w:ascii="Calibri" w:hAnsi="Calibri"/>
                <w:sz w:val="28"/>
              </w:rPr>
            </w:pPr>
          </w:p>
          <w:p w:rsidR="0023753D" w:rsidRDefault="0023753D" w:rsidP="0023753D">
            <w:pPr>
              <w:pStyle w:val="SubsectionText"/>
              <w:rPr>
                <w:rFonts w:ascii="Calibri" w:hAnsi="Calibri"/>
                <w:b/>
                <w:sz w:val="24"/>
              </w:rPr>
            </w:pPr>
            <w:r w:rsidRPr="0023753D">
              <w:rPr>
                <w:rFonts w:ascii="Calibri" w:hAnsi="Calibri"/>
                <w:b/>
                <w:sz w:val="24"/>
              </w:rPr>
              <w:t xml:space="preserve">Marital Status </w:t>
            </w:r>
          </w:p>
          <w:p w:rsidR="0023753D" w:rsidRDefault="0023753D" w:rsidP="0023753D">
            <w:pPr>
              <w:pStyle w:val="SubsectionText"/>
              <w:rPr>
                <w:rFonts w:ascii="Calibri" w:hAnsi="Calibri"/>
                <w:b/>
                <w:sz w:val="24"/>
              </w:rPr>
            </w:pPr>
          </w:p>
          <w:p w:rsidR="00E529C6" w:rsidRDefault="0023753D" w:rsidP="0023753D">
            <w:pPr>
              <w:pStyle w:val="SubsectionText"/>
              <w:rPr>
                <w:rFonts w:ascii="Calibri" w:hAnsi="Calibri"/>
                <w:sz w:val="28"/>
              </w:rPr>
            </w:pPr>
            <w:r w:rsidRPr="00614554">
              <w:rPr>
                <w:rFonts w:ascii="Calibri" w:hAnsi="Calibri"/>
                <w:sz w:val="24"/>
              </w:rPr>
              <w:t>Unmarried</w:t>
            </w:r>
            <w:r>
              <w:rPr>
                <w:rFonts w:ascii="Calibri" w:hAnsi="Calibri"/>
                <w:sz w:val="28"/>
              </w:rPr>
              <w:t xml:space="preserve"> </w:t>
            </w:r>
          </w:p>
          <w:p w:rsidR="00E529C6" w:rsidRDefault="00E529C6" w:rsidP="00E529C6">
            <w:pPr>
              <w:pStyle w:val="Section"/>
            </w:pPr>
            <w:r w:rsidRPr="00E529C6">
              <w:t>Declaration</w:t>
            </w:r>
          </w:p>
          <w:p w:rsidR="00E529C6" w:rsidRPr="00E529C6" w:rsidRDefault="00E529C6" w:rsidP="00E529C6">
            <w:pPr>
              <w:pStyle w:val="SubsectionText"/>
              <w:rPr>
                <w:rFonts w:ascii="Calibri" w:hAnsi="Calibri"/>
                <w:sz w:val="24"/>
              </w:rPr>
            </w:pPr>
            <w:r w:rsidRPr="00E529C6">
              <w:rPr>
                <w:rFonts w:ascii="Calibri" w:hAnsi="Calibri"/>
                <w:sz w:val="24"/>
              </w:rPr>
              <w:t>I hereby declare that the information furnished above is true to the best of my knowledge and belief.</w:t>
            </w:r>
          </w:p>
          <w:p w:rsidR="00E529C6" w:rsidRPr="00E529C6" w:rsidRDefault="00E529C6" w:rsidP="00E529C6"/>
          <w:p w:rsidR="0023753D" w:rsidRPr="00E529C6" w:rsidRDefault="0023753D" w:rsidP="00614554">
            <w:pPr>
              <w:pStyle w:val="SubsectionText"/>
              <w:rPr>
                <w:rFonts w:ascii="Calibri" w:hAnsi="Calibri"/>
                <w:b/>
                <w:sz w:val="28"/>
              </w:rPr>
            </w:pPr>
            <w:r w:rsidRPr="00E529C6">
              <w:rPr>
                <w:rFonts w:ascii="Calibri" w:hAnsi="Calibri"/>
                <w:b/>
                <w:sz w:val="28"/>
              </w:rPr>
              <w:t xml:space="preserve"> </w:t>
            </w:r>
            <w:r w:rsidR="00E529C6" w:rsidRPr="00E529C6">
              <w:rPr>
                <w:rFonts w:ascii="Calibri" w:hAnsi="Calibri"/>
                <w:b/>
                <w:sz w:val="28"/>
              </w:rPr>
              <w:t xml:space="preserve">                                                                                                      (</w:t>
            </w:r>
            <w:proofErr w:type="spellStart"/>
            <w:r w:rsidR="00614554" w:rsidRPr="00E529C6">
              <w:rPr>
                <w:rFonts w:ascii="Calibri" w:hAnsi="Calibri"/>
                <w:b/>
                <w:sz w:val="24"/>
              </w:rPr>
              <w:t>Aman</w:t>
            </w:r>
            <w:proofErr w:type="spellEnd"/>
            <w:r w:rsidR="00614554" w:rsidRPr="00E529C6">
              <w:rPr>
                <w:rFonts w:ascii="Calibri" w:hAnsi="Calibri"/>
                <w:b/>
                <w:sz w:val="24"/>
              </w:rPr>
              <w:t xml:space="preserve"> </w:t>
            </w:r>
            <w:proofErr w:type="spellStart"/>
            <w:r w:rsidR="00614554" w:rsidRPr="00E529C6">
              <w:rPr>
                <w:rFonts w:ascii="Calibri" w:hAnsi="Calibri"/>
                <w:b/>
                <w:sz w:val="24"/>
              </w:rPr>
              <w:t>Agarwal</w:t>
            </w:r>
            <w:proofErr w:type="spellEnd"/>
            <w:r w:rsidR="00E529C6" w:rsidRPr="00E529C6">
              <w:rPr>
                <w:rFonts w:ascii="Calibri" w:hAnsi="Calibri"/>
                <w:b/>
                <w:sz w:val="24"/>
              </w:rPr>
              <w:t>)</w:t>
            </w:r>
            <w:r w:rsidR="00614554" w:rsidRPr="00E529C6">
              <w:rPr>
                <w:rFonts w:ascii="Calibri" w:hAnsi="Calibri"/>
                <w:b/>
                <w:sz w:val="28"/>
              </w:rPr>
              <w:t xml:space="preserve"> </w:t>
            </w:r>
          </w:p>
        </w:tc>
      </w:tr>
      <w:tr w:rsidR="00C01583">
        <w:trPr>
          <w:jc w:val="center"/>
        </w:trPr>
        <w:tc>
          <w:tcPr>
            <w:tcW w:w="365" w:type="dxa"/>
            <w:shd w:val="clear" w:color="auto" w:fill="AAB0C7" w:themeFill="accent1" w:themeFillTint="99"/>
          </w:tcPr>
          <w:p w:rsidR="00C01583" w:rsidRDefault="00C01583"/>
        </w:tc>
        <w:tc>
          <w:tcPr>
            <w:tcW w:w="0" w:type="auto"/>
            <w:tcMar>
              <w:top w:w="360" w:type="dxa"/>
              <w:left w:w="360" w:type="dxa"/>
              <w:bottom w:w="360" w:type="dxa"/>
              <w:right w:w="360" w:type="dxa"/>
            </w:tcMar>
          </w:tcPr>
          <w:p w:rsidR="00C01583" w:rsidRDefault="00C01583">
            <w:pPr>
              <w:pStyle w:val="Section"/>
            </w:pPr>
          </w:p>
        </w:tc>
      </w:tr>
    </w:tbl>
    <w:p w:rsidR="00032313" w:rsidRDefault="0023753D">
      <w:r>
        <w:t xml:space="preserve"> </w:t>
      </w:r>
    </w:p>
    <w:sectPr w:rsidR="00032313" w:rsidSect="005A11F2">
      <w:headerReference w:type="default" r:id="rId10"/>
      <w:footerReference w:type="even" r:id="rId11"/>
      <w:footerReference w:type="default" r:id="rId12"/>
      <w:pgSz w:w="12240" w:h="15840"/>
      <w:pgMar w:top="720" w:right="1440" w:bottom="540" w:left="1440" w:header="720" w:footer="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7FAB" w:rsidRDefault="00C97FAB">
      <w:pPr>
        <w:spacing w:after="0" w:line="240" w:lineRule="auto"/>
      </w:pPr>
      <w:r>
        <w:separator/>
      </w:r>
    </w:p>
  </w:endnote>
  <w:endnote w:type="continuationSeparator" w:id="0">
    <w:p w:rsidR="00C97FAB" w:rsidRDefault="00C97F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2313" w:rsidRDefault="001343B0">
    <w:pPr>
      <w:pStyle w:val="FooterLeft"/>
    </w:pPr>
    <w:r>
      <w:rPr>
        <w:color w:val="9FB8CD" w:themeColor="accent2"/>
      </w:rPr>
      <w:sym w:font="Wingdings 3" w:char="F07D"/>
    </w:r>
    <w:r>
      <w:t xml:space="preserve"> Page </w:t>
    </w:r>
    <w:fldSimple w:instr=" PAGE  \* Arabic  \* MERGEFORMAT ">
      <w:r w:rsidR="00712791">
        <w:rPr>
          <w:noProof/>
        </w:rPr>
        <w:t>2</w:t>
      </w:r>
    </w:fldSimple>
  </w:p>
  <w:p w:rsidR="00032313" w:rsidRDefault="0003231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2313" w:rsidRDefault="001343B0">
    <w:pPr>
      <w:pStyle w:val="FooterRight"/>
    </w:pPr>
    <w:r>
      <w:rPr>
        <w:color w:val="9FB8CD" w:themeColor="accent2"/>
      </w:rPr>
      <w:sym w:font="Wingdings 3" w:char="F07D"/>
    </w:r>
    <w:r>
      <w:t xml:space="preserve"> Page </w:t>
    </w:r>
    <w:fldSimple w:instr=" PAGE  \* Arabic  \* MERGEFORMAT ">
      <w:r w:rsidR="00712791">
        <w:rPr>
          <w:noProof/>
        </w:rPr>
        <w:t>3</w:t>
      </w:r>
    </w:fldSimple>
    <w:r>
      <w:t xml:space="preserve"> | </w:t>
    </w:r>
    <w:sdt>
      <w:sdtPr>
        <w:id w:val="121446365"/>
        <w:placeholder>
          <w:docPart w:val="ACFD9765E2F54560BCD6F409D8E8EE77"/>
        </w:placeholder>
        <w:temporary/>
        <w:showingPlcHdr/>
        <w:text/>
      </w:sdtPr>
      <w:sdtContent>
        <w:r>
          <w:t>[Type your e-mail address]</w:t>
        </w:r>
      </w:sdtContent>
    </w:sdt>
  </w:p>
  <w:p w:rsidR="00032313" w:rsidRDefault="0003231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7FAB" w:rsidRDefault="00C97FAB">
      <w:pPr>
        <w:spacing w:after="0" w:line="240" w:lineRule="auto"/>
      </w:pPr>
      <w:r>
        <w:separator/>
      </w:r>
    </w:p>
  </w:footnote>
  <w:footnote w:type="continuationSeparator" w:id="0">
    <w:p w:rsidR="00C97FAB" w:rsidRDefault="00C97F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2313" w:rsidRDefault="001343B0">
    <w:pPr>
      <w:pStyle w:val="HeaderRight"/>
      <w:jc w:val="left"/>
    </w:pPr>
    <w:r>
      <w:rPr>
        <w:color w:val="9FB8CD" w:themeColor="accent2"/>
      </w:rPr>
      <w:sym w:font="Wingdings 3" w:char="F07D"/>
    </w:r>
    <w:r>
      <w:t xml:space="preserve"> Resume: </w:t>
    </w:r>
    <w:sdt>
      <w:sdtPr>
        <w:id w:val="176939009"/>
        <w:placeholder>
          <w:docPart w:val="4C922F4DADB942AA987453515D8E9301"/>
        </w:placeholder>
        <w:showingPlcHdr/>
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<w:text/>
      </w:sdtPr>
      <w:sdtContent>
        <w:r w:rsidR="005A11F2">
          <w:t>[Type the author name]</w:t>
        </w:r>
      </w:sdtContent>
    </w:sdt>
  </w:p>
  <w:p w:rsidR="00032313" w:rsidRDefault="0003231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0.9pt;height:10.9pt" o:bullet="t">
        <v:imagedata r:id="rId1" o:title="BD14565_"/>
      </v:shape>
    </w:pict>
  </w:numPicBullet>
  <w:abstractNum w:abstractNumId="0">
    <w:nsid w:val="FFFFFF7C"/>
    <w:multiLevelType w:val="singleLevel"/>
    <w:tmpl w:val="BDE2132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5FB8AC5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B69C04E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E4EA9C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3F0C434A"/>
    <w:lvl w:ilvl="0">
      <w:start w:val="1"/>
      <w:numFmt w:val="bullet"/>
      <w:pStyle w:val="ListBullet5"/>
      <w:lvlText w:val=""/>
      <w:lvlJc w:val="left"/>
      <w:pPr>
        <w:ind w:left="1800" w:hanging="360"/>
      </w:pPr>
      <w:rPr>
        <w:rFonts w:ascii="Symbol" w:hAnsi="Symbol" w:hint="default"/>
        <w:color w:val="9FB8CD" w:themeColor="accent2"/>
      </w:rPr>
    </w:lvl>
  </w:abstractNum>
  <w:abstractNum w:abstractNumId="5">
    <w:nsid w:val="FFFFFF81"/>
    <w:multiLevelType w:val="singleLevel"/>
    <w:tmpl w:val="78B8BCEC"/>
    <w:lvl w:ilvl="0">
      <w:start w:val="1"/>
      <w:numFmt w:val="bullet"/>
      <w:pStyle w:val="ListBullet4"/>
      <w:lvlText w:val=""/>
      <w:lvlJc w:val="left"/>
      <w:pPr>
        <w:ind w:left="1440" w:hanging="360"/>
      </w:pPr>
      <w:rPr>
        <w:rFonts w:ascii="Symbol" w:hAnsi="Symbol" w:hint="default"/>
        <w:outline w:val="0"/>
        <w:emboss w:val="0"/>
        <w:imprint w:val="0"/>
        <w:color w:val="628BAD" w:themeColor="accent2" w:themeShade="BF"/>
      </w:rPr>
    </w:lvl>
  </w:abstractNum>
  <w:abstractNum w:abstractNumId="6">
    <w:nsid w:val="FFFFFF82"/>
    <w:multiLevelType w:val="singleLevel"/>
    <w:tmpl w:val="3D9E3420"/>
    <w:lvl w:ilvl="0">
      <w:start w:val="1"/>
      <w:numFmt w:val="bullet"/>
      <w:pStyle w:val="ListBullet3"/>
      <w:lvlText w:val=""/>
      <w:lvlJc w:val="left"/>
      <w:pPr>
        <w:ind w:left="1080" w:hanging="360"/>
      </w:pPr>
      <w:rPr>
        <w:rFonts w:ascii="Wingdings 3" w:hAnsi="Wingdings 3" w:hint="default"/>
        <w:color w:val="808080" w:themeColor="background1" w:themeShade="80"/>
      </w:rPr>
    </w:lvl>
  </w:abstractNum>
  <w:abstractNum w:abstractNumId="7">
    <w:nsid w:val="FFFFFF83"/>
    <w:multiLevelType w:val="singleLevel"/>
    <w:tmpl w:val="5B846FA6"/>
    <w:lvl w:ilvl="0">
      <w:start w:val="1"/>
      <w:numFmt w:val="bullet"/>
      <w:pStyle w:val="ListBullet2"/>
      <w:lvlText w:val=""/>
      <w:lvlJc w:val="left"/>
      <w:pPr>
        <w:ind w:left="720" w:hanging="360"/>
      </w:pPr>
      <w:rPr>
        <w:rFonts w:ascii="Wingdings 3" w:hAnsi="Wingdings 3" w:hint="default"/>
        <w:color w:val="9FB8CD" w:themeColor="accent2"/>
      </w:rPr>
    </w:lvl>
  </w:abstractNum>
  <w:abstractNum w:abstractNumId="8">
    <w:nsid w:val="FFFFFF88"/>
    <w:multiLevelType w:val="singleLevel"/>
    <w:tmpl w:val="54E8AF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4D80CFC"/>
    <w:lvl w:ilvl="0">
      <w:start w:val="1"/>
      <w:numFmt w:val="bullet"/>
      <w:pStyle w:val="ListBullet"/>
      <w:lvlText w:val=""/>
      <w:lvlJc w:val="left"/>
      <w:pPr>
        <w:ind w:left="360" w:hanging="360"/>
      </w:pPr>
      <w:rPr>
        <w:rFonts w:ascii="Wingdings 3" w:hAnsi="Wingdings 3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628BAD" w:themeColor="accent2" w:themeShade="BF"/>
        <w:vertAlign w:val="baseline"/>
      </w:rPr>
    </w:lvl>
  </w:abstractNum>
  <w:abstractNum w:abstractNumId="10">
    <w:nsid w:val="0C3A2D5C"/>
    <w:multiLevelType w:val="hybridMultilevel"/>
    <w:tmpl w:val="B01A6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D3133E2"/>
    <w:multiLevelType w:val="hybridMultilevel"/>
    <w:tmpl w:val="D28E4FDA"/>
    <w:lvl w:ilvl="0" w:tplc="B5F40AF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i w:val="0"/>
        <w:caps w:val="0"/>
        <w:strike w:val="0"/>
        <w:dstrike w:val="0"/>
        <w:outline w:val="0"/>
        <w:shadow w:val="0"/>
        <w:emboss w:val="0"/>
        <w:imprint/>
        <w:vanish w:val="0"/>
        <w:color w:val="auto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7237E5"/>
    <w:multiLevelType w:val="hybridMultilevel"/>
    <w:tmpl w:val="A70261F6"/>
    <w:lvl w:ilvl="0" w:tplc="1994C4D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9"/>
  </w:num>
  <w:num w:numId="22">
    <w:abstractNumId w:val="7"/>
  </w:num>
  <w:num w:numId="23">
    <w:abstractNumId w:val="6"/>
  </w:num>
  <w:num w:numId="24">
    <w:abstractNumId w:val="5"/>
  </w:num>
  <w:num w:numId="25">
    <w:abstractNumId w:val="4"/>
  </w:num>
  <w:num w:numId="26">
    <w:abstractNumId w:val="10"/>
  </w:num>
  <w:num w:numId="27">
    <w:abstractNumId w:val="11"/>
  </w:num>
  <w:num w:numId="2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removePersonalInformation/>
  <w:removeDateAndTime/>
  <w:hideGrammaticalErrors/>
  <w:proofState w:spelling="clean" w:grammar="clean"/>
  <w:attachedTemplate r:id="rId1"/>
  <w:styleLockQFSet/>
  <w:defaultTabStop w:val="720"/>
  <w:evenAndOddHeaders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</w:compat>
  <w:rsids>
    <w:rsidRoot w:val="00954285"/>
    <w:rsid w:val="00004DE6"/>
    <w:rsid w:val="000234E8"/>
    <w:rsid w:val="00032313"/>
    <w:rsid w:val="000553E3"/>
    <w:rsid w:val="00076DC8"/>
    <w:rsid w:val="000879AB"/>
    <w:rsid w:val="000A41A3"/>
    <w:rsid w:val="000C6B85"/>
    <w:rsid w:val="000E2D19"/>
    <w:rsid w:val="000E5D36"/>
    <w:rsid w:val="0011086F"/>
    <w:rsid w:val="001343B0"/>
    <w:rsid w:val="00143E59"/>
    <w:rsid w:val="0015184C"/>
    <w:rsid w:val="00157AFB"/>
    <w:rsid w:val="00177F4E"/>
    <w:rsid w:val="00212719"/>
    <w:rsid w:val="002316E6"/>
    <w:rsid w:val="0023753D"/>
    <w:rsid w:val="002567B6"/>
    <w:rsid w:val="00285F61"/>
    <w:rsid w:val="002C4111"/>
    <w:rsid w:val="002C530F"/>
    <w:rsid w:val="002D1A88"/>
    <w:rsid w:val="002D3453"/>
    <w:rsid w:val="002F0E6E"/>
    <w:rsid w:val="00302144"/>
    <w:rsid w:val="003117DD"/>
    <w:rsid w:val="00351911"/>
    <w:rsid w:val="00383C99"/>
    <w:rsid w:val="0046019C"/>
    <w:rsid w:val="004622CD"/>
    <w:rsid w:val="00475DE1"/>
    <w:rsid w:val="004C70DC"/>
    <w:rsid w:val="004D1CDF"/>
    <w:rsid w:val="00530D43"/>
    <w:rsid w:val="005636FA"/>
    <w:rsid w:val="005A11F2"/>
    <w:rsid w:val="00614554"/>
    <w:rsid w:val="00642877"/>
    <w:rsid w:val="00681CFD"/>
    <w:rsid w:val="006C19F6"/>
    <w:rsid w:val="006D2DBE"/>
    <w:rsid w:val="00700366"/>
    <w:rsid w:val="00700DD6"/>
    <w:rsid w:val="00712791"/>
    <w:rsid w:val="00727948"/>
    <w:rsid w:val="00730983"/>
    <w:rsid w:val="00733A01"/>
    <w:rsid w:val="00776EC3"/>
    <w:rsid w:val="00791DE0"/>
    <w:rsid w:val="007F57CC"/>
    <w:rsid w:val="00852529"/>
    <w:rsid w:val="00855449"/>
    <w:rsid w:val="00883EE4"/>
    <w:rsid w:val="00893431"/>
    <w:rsid w:val="008C367F"/>
    <w:rsid w:val="008C4F5A"/>
    <w:rsid w:val="008E7A67"/>
    <w:rsid w:val="00900168"/>
    <w:rsid w:val="00954285"/>
    <w:rsid w:val="00A40F03"/>
    <w:rsid w:val="00A42E30"/>
    <w:rsid w:val="00A704E2"/>
    <w:rsid w:val="00AB0E22"/>
    <w:rsid w:val="00AD61C5"/>
    <w:rsid w:val="00B04835"/>
    <w:rsid w:val="00B05E0F"/>
    <w:rsid w:val="00B9347B"/>
    <w:rsid w:val="00BF7B38"/>
    <w:rsid w:val="00C00B9D"/>
    <w:rsid w:val="00C01583"/>
    <w:rsid w:val="00C30589"/>
    <w:rsid w:val="00C6606C"/>
    <w:rsid w:val="00C9219A"/>
    <w:rsid w:val="00C97FAB"/>
    <w:rsid w:val="00CC31B6"/>
    <w:rsid w:val="00CE6C14"/>
    <w:rsid w:val="00CF77F6"/>
    <w:rsid w:val="00D436F4"/>
    <w:rsid w:val="00D55BDD"/>
    <w:rsid w:val="00D91D1F"/>
    <w:rsid w:val="00DA4CE7"/>
    <w:rsid w:val="00DD3881"/>
    <w:rsid w:val="00DD579D"/>
    <w:rsid w:val="00DF73CF"/>
    <w:rsid w:val="00E13D22"/>
    <w:rsid w:val="00E1438A"/>
    <w:rsid w:val="00E4681F"/>
    <w:rsid w:val="00E529C6"/>
    <w:rsid w:val="00E925A8"/>
    <w:rsid w:val="00EB13B9"/>
    <w:rsid w:val="00EB23C2"/>
    <w:rsid w:val="00EF433B"/>
    <w:rsid w:val="00F42495"/>
    <w:rsid w:val="00F53A02"/>
    <w:rsid w:val="00F67BAE"/>
    <w:rsid w:val="00F82558"/>
    <w:rsid w:val="00F84B2E"/>
    <w:rsid w:val="00FE1B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undOvr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HAns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caption" w:semiHidden="0" w:uiPriority="35" w:unhideWhenUsed="0" w:qFormat="1"/>
    <w:lsdException w:name="List Bullet" w:uiPriority="36" w:qFormat="1"/>
    <w:lsdException w:name="List Bullet 2" w:uiPriority="36" w:qFormat="1"/>
    <w:lsdException w:name="List Bullet 3" w:uiPriority="36" w:qFormat="1"/>
    <w:lsdException w:name="List Bullet 4" w:uiPriority="36" w:qFormat="1"/>
    <w:lsdException w:name="List Bullet 5" w:uiPriority="36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4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61C5"/>
    <w:rPr>
      <w:rFonts w:cs="Times New Roman"/>
      <w:color w:val="000000" w:themeColor="text1"/>
      <w:sz w:val="20"/>
      <w:szCs w:val="20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semiHidden/>
    <w:unhideWhenUsed/>
    <w:rsid w:val="00AD61C5"/>
    <w:pPr>
      <w:pBdr>
        <w:top w:val="single" w:sz="6" w:space="1" w:color="9FB8CD" w:themeColor="accent2"/>
        <w:left w:val="single" w:sz="6" w:space="1" w:color="9FB8CD" w:themeColor="accent2"/>
        <w:bottom w:val="single" w:sz="6" w:space="1" w:color="9FB8CD" w:themeColor="accent2"/>
        <w:right w:val="single" w:sz="6" w:space="1" w:color="9FB8CD" w:themeColor="accent2"/>
      </w:pBdr>
      <w:shd w:val="clear" w:color="auto" w:fill="9FB8CD" w:themeFill="accent2"/>
      <w:spacing w:before="300" w:after="40"/>
      <w:outlineLvl w:val="0"/>
    </w:pPr>
    <w:rPr>
      <w:rFonts w:asciiTheme="majorHAnsi" w:hAnsiTheme="majorHAnsi"/>
      <w:color w:val="FFFFFF" w:themeColor="background1"/>
      <w:spacing w:val="5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D61C5"/>
    <w:pPr>
      <w:pBdr>
        <w:top w:val="single" w:sz="6" w:space="1" w:color="9FB8CD" w:themeColor="accent2"/>
        <w:left w:val="single" w:sz="48" w:space="1" w:color="9FB8CD" w:themeColor="accent2"/>
        <w:bottom w:val="single" w:sz="6" w:space="1" w:color="9FB8CD" w:themeColor="accent2"/>
        <w:right w:val="single" w:sz="6" w:space="1" w:color="9FB8CD" w:themeColor="accent2"/>
      </w:pBdr>
      <w:spacing w:before="240" w:after="80"/>
      <w:ind w:left="144"/>
      <w:outlineLvl w:val="1"/>
    </w:pPr>
    <w:rPr>
      <w:rFonts w:asciiTheme="majorHAnsi" w:hAnsiTheme="majorHAnsi"/>
      <w:color w:val="628BAD" w:themeColor="accent2" w:themeShade="BF"/>
      <w:spacing w:val="5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D61C5"/>
    <w:pPr>
      <w:pBdr>
        <w:top w:val="single" w:sz="6" w:space="1" w:color="A6A6A6" w:themeColor="background1" w:themeShade="A6"/>
        <w:left w:val="single" w:sz="48" w:space="1" w:color="A6A6A6" w:themeColor="background1" w:themeShade="A6"/>
        <w:bottom w:val="single" w:sz="6" w:space="1" w:color="A6A6A6" w:themeColor="background1" w:themeShade="A6"/>
        <w:right w:val="single" w:sz="6" w:space="1" w:color="A6A6A6" w:themeColor="background1" w:themeShade="A6"/>
      </w:pBdr>
      <w:spacing w:before="200" w:after="80"/>
      <w:ind w:left="144"/>
      <w:outlineLvl w:val="2"/>
    </w:pPr>
    <w:rPr>
      <w:rFonts w:asciiTheme="majorHAnsi" w:hAnsiTheme="majorHAnsi"/>
      <w:color w:val="595959" w:themeColor="text1" w:themeTint="A6"/>
      <w:spacing w:val="5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D61C5"/>
    <w:pPr>
      <w:pBdr>
        <w:bottom w:val="single" w:sz="6" w:space="1" w:color="A6A6A6" w:themeColor="background1" w:themeShade="A6"/>
      </w:pBdr>
      <w:spacing w:before="200" w:after="80"/>
      <w:outlineLvl w:val="3"/>
    </w:pPr>
    <w:rPr>
      <w:rFonts w:asciiTheme="majorHAnsi" w:hAnsiTheme="majorHAnsi"/>
      <w:color w:val="595959" w:themeColor="text1" w:themeTint="A6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D61C5"/>
    <w:pPr>
      <w:pBdr>
        <w:bottom w:val="dashed" w:sz="4" w:space="1" w:color="A6A6A6" w:themeColor="background1" w:themeShade="A6"/>
      </w:pBdr>
      <w:spacing w:before="200" w:after="80"/>
      <w:outlineLvl w:val="4"/>
    </w:pPr>
    <w:rPr>
      <w:rFonts w:asciiTheme="majorHAnsi" w:hAnsiTheme="majorHAnsi"/>
      <w:color w:val="404040" w:themeColor="text1" w:themeTint="BF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D61C5"/>
    <w:pPr>
      <w:spacing w:before="200" w:after="80"/>
      <w:outlineLvl w:val="5"/>
    </w:pPr>
    <w:rPr>
      <w:rFonts w:asciiTheme="majorHAnsi" w:hAnsiTheme="majorHAnsi"/>
      <w:b/>
      <w:color w:val="7F7F7F" w:themeColor="background1" w:themeShade="7F"/>
      <w:sz w:val="18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D61C5"/>
    <w:pPr>
      <w:spacing w:before="200" w:after="80"/>
      <w:outlineLvl w:val="6"/>
    </w:pPr>
    <w:rPr>
      <w:rFonts w:asciiTheme="majorHAnsi" w:hAnsiTheme="majorHAnsi"/>
      <w:b/>
      <w:i/>
      <w:color w:val="808080" w:themeColor="background1" w:themeShade="80"/>
      <w:sz w:val="18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D61C5"/>
    <w:pPr>
      <w:spacing w:before="200" w:after="80"/>
      <w:outlineLvl w:val="7"/>
    </w:pPr>
    <w:rPr>
      <w:rFonts w:asciiTheme="majorHAnsi" w:hAnsiTheme="majorHAnsi"/>
      <w:color w:val="9FB8CD" w:themeColor="accent2"/>
      <w:sz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D61C5"/>
    <w:pPr>
      <w:spacing w:before="200" w:after="80"/>
      <w:outlineLvl w:val="8"/>
    </w:pPr>
    <w:rPr>
      <w:rFonts w:asciiTheme="majorHAnsi" w:hAnsiTheme="majorHAnsi"/>
      <w:i/>
      <w:color w:val="9FB8CD" w:themeColor="accent2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rsid w:val="00AD61C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basedOn w:val="Normal"/>
    <w:link w:val="NoSpacingChar"/>
    <w:uiPriority w:val="99"/>
    <w:qFormat/>
    <w:rsid w:val="00AD61C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AD61C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61C5"/>
    <w:rPr>
      <w:rFonts w:cs="Times New Roman"/>
      <w:color w:val="000000" w:themeColor="text1"/>
      <w:sz w:val="20"/>
      <w:szCs w:val="20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AD61C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61C5"/>
    <w:rPr>
      <w:rFonts w:cs="Times New Roman"/>
      <w:color w:val="000000" w:themeColor="text1"/>
      <w:sz w:val="20"/>
      <w:szCs w:val="20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61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61C5"/>
    <w:rPr>
      <w:rFonts w:ascii="Tahoma" w:hAnsi="Tahoma" w:cs="Tahoma"/>
      <w:color w:val="000000" w:themeColor="text1"/>
      <w:sz w:val="16"/>
      <w:szCs w:val="16"/>
      <w:lang w:eastAsia="ja-JP"/>
    </w:rPr>
  </w:style>
  <w:style w:type="paragraph" w:styleId="ListBullet">
    <w:name w:val="List Bullet"/>
    <w:basedOn w:val="Normal"/>
    <w:uiPriority w:val="36"/>
    <w:unhideWhenUsed/>
    <w:qFormat/>
    <w:rsid w:val="00AD61C5"/>
    <w:pPr>
      <w:numPr>
        <w:numId w:val="21"/>
      </w:numPr>
      <w:spacing w:after="120"/>
      <w:contextualSpacing/>
    </w:pPr>
  </w:style>
  <w:style w:type="paragraph" w:customStyle="1" w:styleId="Section">
    <w:name w:val="Section"/>
    <w:basedOn w:val="Normal"/>
    <w:next w:val="Normal"/>
    <w:link w:val="SectionChar"/>
    <w:uiPriority w:val="1"/>
    <w:qFormat/>
    <w:rsid w:val="00AD61C5"/>
    <w:pPr>
      <w:spacing w:after="120" w:line="240" w:lineRule="auto"/>
      <w:contextualSpacing/>
    </w:pPr>
    <w:rPr>
      <w:rFonts w:asciiTheme="majorHAnsi" w:hAnsiTheme="majorHAnsi"/>
      <w:b/>
      <w:color w:val="9FB8CD" w:themeColor="accent2"/>
      <w:sz w:val="24"/>
    </w:rPr>
  </w:style>
  <w:style w:type="paragraph" w:customStyle="1" w:styleId="Subsection">
    <w:name w:val="Subsection"/>
    <w:basedOn w:val="Normal"/>
    <w:link w:val="SubsectionChar"/>
    <w:uiPriority w:val="3"/>
    <w:qFormat/>
    <w:rsid w:val="00AD61C5"/>
    <w:pPr>
      <w:spacing w:before="40" w:after="80" w:line="240" w:lineRule="auto"/>
    </w:pPr>
    <w:rPr>
      <w:rFonts w:asciiTheme="majorHAnsi" w:hAnsiTheme="majorHAnsi"/>
      <w:b/>
      <w:color w:val="727CA3" w:themeColor="accent1"/>
      <w:sz w:val="18"/>
    </w:rPr>
  </w:style>
  <w:style w:type="paragraph" w:styleId="Quote">
    <w:name w:val="Quote"/>
    <w:basedOn w:val="Normal"/>
    <w:link w:val="QuoteChar"/>
    <w:uiPriority w:val="29"/>
    <w:qFormat/>
    <w:rsid w:val="00AD61C5"/>
    <w:rPr>
      <w:i/>
      <w:color w:val="7F7F7F" w:themeColor="background1" w:themeShade="7F"/>
    </w:rPr>
  </w:style>
  <w:style w:type="character" w:customStyle="1" w:styleId="QuoteChar">
    <w:name w:val="Quote Char"/>
    <w:basedOn w:val="DefaultParagraphFont"/>
    <w:link w:val="Quote"/>
    <w:uiPriority w:val="29"/>
    <w:rsid w:val="00AD61C5"/>
    <w:rPr>
      <w:rFonts w:cs="Times New Roman"/>
      <w:i/>
      <w:color w:val="7F7F7F" w:themeColor="background1" w:themeShade="7F"/>
      <w:sz w:val="20"/>
      <w:szCs w:val="20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D61C5"/>
    <w:rPr>
      <w:rFonts w:asciiTheme="majorHAnsi" w:hAnsiTheme="majorHAnsi" w:cs="Times New Roman"/>
      <w:color w:val="628BAD" w:themeColor="accent2" w:themeShade="BF"/>
      <w:spacing w:val="5"/>
      <w:sz w:val="20"/>
      <w:szCs w:val="28"/>
      <w:lang w:eastAsia="ja-JP"/>
    </w:rPr>
  </w:style>
  <w:style w:type="paragraph" w:customStyle="1" w:styleId="PersonalName">
    <w:name w:val="Personal Name"/>
    <w:basedOn w:val="NoSpacing"/>
    <w:link w:val="PersonalNameChar"/>
    <w:uiPriority w:val="1"/>
    <w:qFormat/>
    <w:rsid w:val="00AD61C5"/>
    <w:pPr>
      <w:jc w:val="right"/>
    </w:pPr>
    <w:rPr>
      <w:rFonts w:asciiTheme="majorHAnsi" w:hAnsiTheme="majorHAnsi"/>
      <w:noProof/>
      <w:color w:val="525A7D" w:themeColor="accent1" w:themeShade="BF"/>
      <w:sz w:val="40"/>
      <w:szCs w:val="40"/>
    </w:rPr>
  </w:style>
  <w:style w:type="paragraph" w:styleId="ListBullet2">
    <w:name w:val="List Bullet 2"/>
    <w:basedOn w:val="Normal"/>
    <w:uiPriority w:val="36"/>
    <w:unhideWhenUsed/>
    <w:qFormat/>
    <w:rsid w:val="00AD61C5"/>
    <w:pPr>
      <w:numPr>
        <w:numId w:val="22"/>
      </w:numPr>
      <w:spacing w:after="1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AD61C5"/>
    <w:rPr>
      <w:color w:val="B292CA" w:themeColor="hyperlink"/>
      <w:u w:val="single"/>
    </w:rPr>
  </w:style>
  <w:style w:type="character" w:styleId="BookTitle">
    <w:name w:val="Book Title"/>
    <w:basedOn w:val="DefaultParagraphFont"/>
    <w:uiPriority w:val="33"/>
    <w:qFormat/>
    <w:rsid w:val="00AD61C5"/>
    <w:rPr>
      <w:rFonts w:asciiTheme="majorHAnsi" w:hAnsiTheme="majorHAnsi" w:cs="Times New Roman"/>
      <w:i/>
      <w:color w:val="8E736A" w:themeColor="accent6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rsid w:val="00AD61C5"/>
    <w:pPr>
      <w:spacing w:after="0" w:line="240" w:lineRule="auto"/>
    </w:pPr>
    <w:rPr>
      <w:rFonts w:asciiTheme="majorHAnsi" w:hAnsiTheme="majorHAnsi"/>
      <w:bCs/>
      <w:color w:val="9FB8CD" w:themeColor="accent2"/>
      <w:sz w:val="16"/>
      <w:szCs w:val="18"/>
    </w:rPr>
  </w:style>
  <w:style w:type="character" w:styleId="Emphasis">
    <w:name w:val="Emphasis"/>
    <w:uiPriority w:val="20"/>
    <w:qFormat/>
    <w:rsid w:val="00AD61C5"/>
    <w:rPr>
      <w:b/>
      <w:i/>
      <w:spacing w:val="0"/>
    </w:rPr>
  </w:style>
  <w:style w:type="character" w:customStyle="1" w:styleId="NoSpacingChar">
    <w:name w:val="No Spacing Char"/>
    <w:basedOn w:val="DefaultParagraphFont"/>
    <w:link w:val="NoSpacing"/>
    <w:uiPriority w:val="99"/>
    <w:rsid w:val="00AD61C5"/>
    <w:rPr>
      <w:rFonts w:cs="Times New Roman"/>
      <w:color w:val="000000" w:themeColor="text1"/>
      <w:sz w:val="20"/>
      <w:szCs w:val="20"/>
      <w:lang w:eastAsia="ja-JP"/>
    </w:rPr>
  </w:style>
  <w:style w:type="character" w:customStyle="1" w:styleId="Heading1Char">
    <w:name w:val="Heading 1 Char"/>
    <w:basedOn w:val="DefaultParagraphFont"/>
    <w:link w:val="Heading1"/>
    <w:uiPriority w:val="9"/>
    <w:semiHidden/>
    <w:rsid w:val="00AD61C5"/>
    <w:rPr>
      <w:rFonts w:asciiTheme="majorHAnsi" w:hAnsiTheme="majorHAnsi" w:cs="Times New Roman"/>
      <w:color w:val="FFFFFF" w:themeColor="background1"/>
      <w:spacing w:val="5"/>
      <w:sz w:val="20"/>
      <w:szCs w:val="32"/>
      <w:shd w:val="clear" w:color="auto" w:fill="9FB8CD" w:themeFill="accent2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D61C5"/>
    <w:rPr>
      <w:rFonts w:asciiTheme="majorHAnsi" w:hAnsiTheme="majorHAnsi" w:cs="Times New Roman"/>
      <w:color w:val="595959" w:themeColor="text1" w:themeTint="A6"/>
      <w:spacing w:val="5"/>
      <w:sz w:val="20"/>
      <w:szCs w:val="24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D61C5"/>
    <w:rPr>
      <w:rFonts w:asciiTheme="majorHAnsi" w:hAnsiTheme="majorHAnsi" w:cs="Times New Roman"/>
      <w:color w:val="595959" w:themeColor="text1" w:themeTint="A6"/>
      <w:sz w:val="20"/>
      <w:lang w:eastAsia="ja-JP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D61C5"/>
    <w:rPr>
      <w:rFonts w:asciiTheme="majorHAnsi" w:hAnsiTheme="majorHAnsi" w:cs="Times New Roman"/>
      <w:color w:val="404040" w:themeColor="text1" w:themeTint="BF"/>
      <w:sz w:val="20"/>
      <w:szCs w:val="26"/>
      <w:lang w:eastAsia="ja-JP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D61C5"/>
    <w:rPr>
      <w:rFonts w:asciiTheme="majorHAnsi" w:hAnsiTheme="majorHAnsi" w:cs="Times New Roman"/>
      <w:b/>
      <w:color w:val="7F7F7F" w:themeColor="background1" w:themeShade="7F"/>
      <w:sz w:val="18"/>
      <w:szCs w:val="20"/>
      <w:lang w:eastAsia="ja-JP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D61C5"/>
    <w:rPr>
      <w:rFonts w:asciiTheme="majorHAnsi" w:hAnsiTheme="majorHAnsi" w:cs="Times New Roman"/>
      <w:b/>
      <w:i/>
      <w:color w:val="808080" w:themeColor="background1" w:themeShade="80"/>
      <w:sz w:val="18"/>
      <w:szCs w:val="20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D61C5"/>
    <w:rPr>
      <w:rFonts w:asciiTheme="majorHAnsi" w:hAnsiTheme="majorHAnsi" w:cs="Times New Roman"/>
      <w:color w:val="9FB8CD" w:themeColor="accent2"/>
      <w:sz w:val="18"/>
      <w:szCs w:val="20"/>
      <w:lang w:eastAsia="ja-JP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D61C5"/>
    <w:rPr>
      <w:rFonts w:asciiTheme="majorHAnsi" w:hAnsiTheme="majorHAnsi" w:cs="Times New Roman"/>
      <w:i/>
      <w:color w:val="9FB8CD" w:themeColor="accent2"/>
      <w:sz w:val="18"/>
      <w:szCs w:val="20"/>
      <w:lang w:eastAsia="ja-JP"/>
    </w:rPr>
  </w:style>
  <w:style w:type="character" w:styleId="IntenseEmphasis">
    <w:name w:val="Intense Emphasis"/>
    <w:basedOn w:val="DefaultParagraphFont"/>
    <w:uiPriority w:val="21"/>
    <w:qFormat/>
    <w:rsid w:val="00AD61C5"/>
    <w:rPr>
      <w:rFonts w:cs="Times New Roman"/>
      <w:b/>
      <w:i/>
      <w:color w:val="BAC737" w:themeColor="accent3" w:themeShade="BF"/>
      <w:sz w:val="20"/>
      <w:szCs w:val="20"/>
    </w:rPr>
  </w:style>
  <w:style w:type="paragraph" w:styleId="IntenseQuote">
    <w:name w:val="Intense Quote"/>
    <w:basedOn w:val="Normal"/>
    <w:link w:val="IntenseQuoteChar"/>
    <w:uiPriority w:val="30"/>
    <w:qFormat/>
    <w:rsid w:val="00AD61C5"/>
    <w:pPr>
      <w:pBdr>
        <w:top w:val="single" w:sz="6" w:space="10" w:color="628BAD" w:themeColor="accent2" w:themeShade="BF"/>
        <w:left w:val="single" w:sz="6" w:space="10" w:color="628BAD" w:themeColor="accent2" w:themeShade="BF"/>
        <w:bottom w:val="single" w:sz="6" w:space="10" w:color="628BAD" w:themeColor="accent2" w:themeShade="BF"/>
        <w:right w:val="single" w:sz="6" w:space="10" w:color="628BAD" w:themeColor="accent2" w:themeShade="BF"/>
      </w:pBdr>
      <w:shd w:val="clear" w:color="auto" w:fill="9FB8CD" w:themeFill="accent2"/>
      <w:ind w:left="720" w:right="720"/>
      <w:jc w:val="center"/>
    </w:pPr>
    <w:rPr>
      <w:rFonts w:asciiTheme="majorHAnsi" w:hAnsiTheme="majorHAnsi"/>
      <w:i/>
      <w:color w:val="FFFFFF" w:themeColor="background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D61C5"/>
    <w:rPr>
      <w:rFonts w:asciiTheme="majorHAnsi" w:hAnsiTheme="majorHAnsi" w:cs="Times New Roman"/>
      <w:i/>
      <w:color w:val="FFFFFF" w:themeColor="background1"/>
      <w:sz w:val="20"/>
      <w:szCs w:val="20"/>
      <w:shd w:val="clear" w:color="auto" w:fill="9FB8CD" w:themeFill="accent2"/>
      <w:lang w:eastAsia="ja-JP"/>
    </w:rPr>
  </w:style>
  <w:style w:type="character" w:styleId="IntenseReference">
    <w:name w:val="Intense Reference"/>
    <w:basedOn w:val="DefaultParagraphFont"/>
    <w:uiPriority w:val="32"/>
    <w:qFormat/>
    <w:rsid w:val="00AD61C5"/>
    <w:rPr>
      <w:rFonts w:cs="Times New Roman"/>
      <w:b/>
      <w:color w:val="525A7D" w:themeColor="accent1" w:themeShade="BF"/>
      <w:sz w:val="20"/>
      <w:szCs w:val="20"/>
      <w:u w:val="single"/>
    </w:rPr>
  </w:style>
  <w:style w:type="paragraph" w:styleId="ListBullet3">
    <w:name w:val="List Bullet 3"/>
    <w:basedOn w:val="Normal"/>
    <w:uiPriority w:val="36"/>
    <w:unhideWhenUsed/>
    <w:qFormat/>
    <w:rsid w:val="00AD61C5"/>
    <w:pPr>
      <w:numPr>
        <w:numId w:val="23"/>
      </w:numPr>
      <w:spacing w:after="120"/>
      <w:contextualSpacing/>
    </w:pPr>
  </w:style>
  <w:style w:type="paragraph" w:styleId="ListBullet4">
    <w:name w:val="List Bullet 4"/>
    <w:basedOn w:val="Normal"/>
    <w:uiPriority w:val="36"/>
    <w:unhideWhenUsed/>
    <w:qFormat/>
    <w:rsid w:val="00AD61C5"/>
    <w:pPr>
      <w:numPr>
        <w:numId w:val="24"/>
      </w:numPr>
      <w:spacing w:after="120"/>
      <w:contextualSpacing/>
    </w:pPr>
  </w:style>
  <w:style w:type="paragraph" w:styleId="ListBullet5">
    <w:name w:val="List Bullet 5"/>
    <w:basedOn w:val="Normal"/>
    <w:uiPriority w:val="36"/>
    <w:unhideWhenUsed/>
    <w:qFormat/>
    <w:rsid w:val="00AD61C5"/>
    <w:pPr>
      <w:numPr>
        <w:numId w:val="25"/>
      </w:numPr>
      <w:spacing w:after="120"/>
      <w:contextualSpacing/>
    </w:pPr>
  </w:style>
  <w:style w:type="character" w:styleId="Strong">
    <w:name w:val="Strong"/>
    <w:uiPriority w:val="22"/>
    <w:qFormat/>
    <w:rsid w:val="00AD61C5"/>
    <w:rPr>
      <w:rFonts w:asciiTheme="minorHAnsi" w:hAnsiTheme="minorHAnsi"/>
      <w:b/>
      <w:color w:val="9FB8CD" w:themeColor="accent2"/>
    </w:rPr>
  </w:style>
  <w:style w:type="character" w:styleId="SubtleEmphasis">
    <w:name w:val="Subtle Emphasis"/>
    <w:basedOn w:val="DefaultParagraphFont"/>
    <w:uiPriority w:val="19"/>
    <w:qFormat/>
    <w:rsid w:val="00AD61C5"/>
    <w:rPr>
      <w:rFonts w:cs="Times New Roman"/>
      <w:i/>
      <w:color w:val="737373" w:themeColor="text1" w:themeTint="8C"/>
      <w:kern w:val="16"/>
      <w:sz w:val="20"/>
      <w:szCs w:val="24"/>
    </w:rPr>
  </w:style>
  <w:style w:type="character" w:styleId="SubtleReference">
    <w:name w:val="Subtle Reference"/>
    <w:basedOn w:val="DefaultParagraphFont"/>
    <w:uiPriority w:val="31"/>
    <w:qFormat/>
    <w:rsid w:val="00AD61C5"/>
    <w:rPr>
      <w:rFonts w:cs="Times New Roman"/>
      <w:color w:val="737373" w:themeColor="text1" w:themeTint="8C"/>
      <w:sz w:val="20"/>
      <w:szCs w:val="20"/>
      <w:u w:val="single"/>
    </w:rPr>
  </w:style>
  <w:style w:type="paragraph" w:styleId="TOC1">
    <w:name w:val="toc 1"/>
    <w:basedOn w:val="Normal"/>
    <w:next w:val="Normal"/>
    <w:autoRedefine/>
    <w:uiPriority w:val="99"/>
    <w:semiHidden/>
    <w:unhideWhenUsed/>
    <w:qFormat/>
    <w:rsid w:val="00AD61C5"/>
    <w:pPr>
      <w:tabs>
        <w:tab w:val="right" w:leader="dot" w:pos="8630"/>
      </w:tabs>
      <w:spacing w:after="40" w:line="240" w:lineRule="auto"/>
    </w:pPr>
    <w:rPr>
      <w:smallCaps/>
      <w:noProof/>
      <w:color w:val="9FB8CD" w:themeColor="accent2"/>
    </w:rPr>
  </w:style>
  <w:style w:type="paragraph" w:styleId="TOC2">
    <w:name w:val="toc 2"/>
    <w:basedOn w:val="Normal"/>
    <w:next w:val="Normal"/>
    <w:autoRedefine/>
    <w:uiPriority w:val="99"/>
    <w:semiHidden/>
    <w:unhideWhenUsed/>
    <w:qFormat/>
    <w:rsid w:val="00AD61C5"/>
    <w:pPr>
      <w:tabs>
        <w:tab w:val="right" w:leader="dot" w:pos="8630"/>
      </w:tabs>
      <w:spacing w:after="40" w:line="240" w:lineRule="auto"/>
      <w:ind w:left="216"/>
    </w:pPr>
    <w:rPr>
      <w:smallCaps/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qFormat/>
    <w:rsid w:val="00AD61C5"/>
    <w:pPr>
      <w:tabs>
        <w:tab w:val="right" w:leader="dot" w:pos="8630"/>
      </w:tabs>
      <w:spacing w:after="40" w:line="240" w:lineRule="auto"/>
      <w:ind w:left="446"/>
    </w:pPr>
    <w:rPr>
      <w:smallCaps/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qFormat/>
    <w:rsid w:val="00AD61C5"/>
    <w:pPr>
      <w:tabs>
        <w:tab w:val="right" w:leader="dot" w:pos="8630"/>
      </w:tabs>
      <w:spacing w:after="40" w:line="240" w:lineRule="auto"/>
      <w:ind w:left="662"/>
    </w:pPr>
    <w:rPr>
      <w:smallCaps/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qFormat/>
    <w:rsid w:val="00AD61C5"/>
    <w:pPr>
      <w:tabs>
        <w:tab w:val="right" w:leader="dot" w:pos="8630"/>
      </w:tabs>
      <w:spacing w:after="40" w:line="240" w:lineRule="auto"/>
      <w:ind w:left="878"/>
    </w:pPr>
    <w:rPr>
      <w:smallCaps/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qFormat/>
    <w:rsid w:val="00AD61C5"/>
    <w:pPr>
      <w:tabs>
        <w:tab w:val="right" w:leader="dot" w:pos="8630"/>
      </w:tabs>
      <w:spacing w:after="40" w:line="240" w:lineRule="auto"/>
      <w:ind w:left="1094"/>
    </w:pPr>
    <w:rPr>
      <w:smallCaps/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qFormat/>
    <w:rsid w:val="00AD61C5"/>
    <w:pPr>
      <w:tabs>
        <w:tab w:val="right" w:leader="dot" w:pos="8630"/>
      </w:tabs>
      <w:spacing w:after="40" w:line="240" w:lineRule="auto"/>
      <w:ind w:left="1325"/>
    </w:pPr>
    <w:rPr>
      <w:smallCaps/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qFormat/>
    <w:rsid w:val="00AD61C5"/>
    <w:pPr>
      <w:tabs>
        <w:tab w:val="right" w:leader="dot" w:pos="8630"/>
      </w:tabs>
      <w:spacing w:after="40" w:line="240" w:lineRule="auto"/>
      <w:ind w:left="1540"/>
    </w:pPr>
    <w:rPr>
      <w:smallCaps/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qFormat/>
    <w:rsid w:val="00AD61C5"/>
    <w:pPr>
      <w:tabs>
        <w:tab w:val="right" w:leader="dot" w:pos="8630"/>
      </w:tabs>
      <w:spacing w:after="40" w:line="240" w:lineRule="auto"/>
      <w:ind w:left="1760"/>
    </w:pPr>
    <w:rPr>
      <w:smallCaps/>
      <w:noProof/>
    </w:rPr>
  </w:style>
  <w:style w:type="paragraph" w:customStyle="1" w:styleId="SendersAddress">
    <w:name w:val="Sender's Address"/>
    <w:basedOn w:val="NoSpacing"/>
    <w:link w:val="SendersAddressChar"/>
    <w:uiPriority w:val="2"/>
    <w:unhideWhenUsed/>
    <w:qFormat/>
    <w:rsid w:val="00AD61C5"/>
    <w:pPr>
      <w:spacing w:before="200" w:line="276" w:lineRule="auto"/>
      <w:contextualSpacing/>
      <w:jc w:val="right"/>
    </w:pPr>
    <w:rPr>
      <w:rFonts w:asciiTheme="majorHAnsi" w:hAnsiTheme="majorHAnsi"/>
      <w:color w:val="9FB8CD" w:themeColor="accent2"/>
      <w:sz w:val="18"/>
      <w:szCs w:val="18"/>
    </w:rPr>
  </w:style>
  <w:style w:type="paragraph" w:styleId="Subtitle">
    <w:name w:val="Subtitle"/>
    <w:basedOn w:val="Normal"/>
    <w:link w:val="SubtitleChar"/>
    <w:uiPriority w:val="11"/>
    <w:semiHidden/>
    <w:unhideWhenUsed/>
    <w:qFormat/>
    <w:rsid w:val="00AD61C5"/>
    <w:pPr>
      <w:spacing w:after="720" w:line="240" w:lineRule="auto"/>
    </w:pPr>
    <w:rPr>
      <w:rFonts w:asciiTheme="majorHAnsi" w:hAnsiTheme="majorHAnsi" w:cstheme="minorHAnsi"/>
      <w:color w:val="9FB8CD" w:themeColor="accent2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AD61C5"/>
    <w:rPr>
      <w:rFonts w:asciiTheme="majorHAnsi" w:hAnsiTheme="majorHAnsi"/>
      <w:color w:val="9FB8CD" w:themeColor="accent2"/>
      <w:sz w:val="24"/>
      <w:szCs w:val="24"/>
      <w:lang w:eastAsia="ja-JP"/>
    </w:rPr>
  </w:style>
  <w:style w:type="paragraph" w:styleId="Title">
    <w:name w:val="Title"/>
    <w:basedOn w:val="Normal"/>
    <w:link w:val="TitleChar"/>
    <w:uiPriority w:val="10"/>
    <w:semiHidden/>
    <w:unhideWhenUsed/>
    <w:qFormat/>
    <w:rsid w:val="00AD61C5"/>
    <w:pPr>
      <w:spacing w:line="240" w:lineRule="auto"/>
    </w:pPr>
    <w:rPr>
      <w:rFonts w:asciiTheme="majorHAnsi" w:hAnsiTheme="majorHAnsi"/>
      <w:color w:val="9FB8CD" w:themeColor="accent2"/>
      <w:sz w:val="52"/>
      <w:szCs w:val="48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AD61C5"/>
    <w:rPr>
      <w:rFonts w:asciiTheme="majorHAnsi" w:hAnsiTheme="majorHAnsi" w:cs="Times New Roman"/>
      <w:color w:val="9FB8CD" w:themeColor="accent2"/>
      <w:sz w:val="52"/>
      <w:szCs w:val="48"/>
      <w:lang w:eastAsia="ja-JP"/>
    </w:rPr>
  </w:style>
  <w:style w:type="character" w:customStyle="1" w:styleId="PersonalNameChar">
    <w:name w:val="Personal Name Char"/>
    <w:basedOn w:val="NoSpacingChar"/>
    <w:link w:val="PersonalName"/>
    <w:uiPriority w:val="1"/>
    <w:rsid w:val="00AD61C5"/>
    <w:rPr>
      <w:rFonts w:asciiTheme="majorHAnsi" w:hAnsiTheme="majorHAnsi"/>
      <w:noProof/>
      <w:color w:val="525A7D" w:themeColor="accent1" w:themeShade="BF"/>
      <w:sz w:val="40"/>
      <w:szCs w:val="40"/>
    </w:rPr>
  </w:style>
  <w:style w:type="character" w:customStyle="1" w:styleId="SectionChar">
    <w:name w:val="Section Char"/>
    <w:basedOn w:val="DefaultParagraphFont"/>
    <w:link w:val="Section"/>
    <w:uiPriority w:val="1"/>
    <w:rsid w:val="00AD61C5"/>
    <w:rPr>
      <w:rFonts w:asciiTheme="majorHAnsi" w:hAnsiTheme="majorHAnsi" w:cs="Times New Roman"/>
      <w:b/>
      <w:color w:val="9FB8CD" w:themeColor="accent2"/>
      <w:sz w:val="24"/>
      <w:szCs w:val="20"/>
      <w:lang w:eastAsia="ja-JP"/>
    </w:rPr>
  </w:style>
  <w:style w:type="character" w:customStyle="1" w:styleId="SubsectionChar">
    <w:name w:val="Subsection Char"/>
    <w:basedOn w:val="DefaultParagraphFont"/>
    <w:link w:val="Subsection"/>
    <w:uiPriority w:val="3"/>
    <w:rsid w:val="00AD61C5"/>
    <w:rPr>
      <w:rFonts w:asciiTheme="majorHAnsi" w:hAnsiTheme="majorHAnsi" w:cs="Times New Roman"/>
      <w:b/>
      <w:color w:val="727CA3" w:themeColor="accent1"/>
      <w:sz w:val="18"/>
      <w:szCs w:val="20"/>
      <w:lang w:eastAsia="ja-JP"/>
    </w:rPr>
  </w:style>
  <w:style w:type="character" w:customStyle="1" w:styleId="SendersAddressChar">
    <w:name w:val="Sender's Address Char"/>
    <w:basedOn w:val="NoSpacingChar"/>
    <w:link w:val="SendersAddress"/>
    <w:uiPriority w:val="1"/>
    <w:semiHidden/>
    <w:rsid w:val="00AD61C5"/>
    <w:rPr>
      <w:rFonts w:asciiTheme="majorHAnsi" w:hAnsiTheme="majorHAnsi"/>
      <w:color w:val="9FB8CD" w:themeColor="accent2"/>
      <w:sz w:val="18"/>
      <w:szCs w:val="18"/>
    </w:rPr>
  </w:style>
  <w:style w:type="character" w:styleId="PlaceholderText">
    <w:name w:val="Placeholder Text"/>
    <w:basedOn w:val="DefaultParagraphFont"/>
    <w:uiPriority w:val="99"/>
    <w:unhideWhenUsed/>
    <w:rsid w:val="00AD61C5"/>
    <w:rPr>
      <w:color w:val="808080"/>
    </w:rPr>
  </w:style>
  <w:style w:type="paragraph" w:customStyle="1" w:styleId="SubsectionDate">
    <w:name w:val="Subsection Date"/>
    <w:basedOn w:val="Section"/>
    <w:link w:val="SubsectionDateChar"/>
    <w:uiPriority w:val="4"/>
    <w:qFormat/>
    <w:rsid w:val="00AD61C5"/>
    <w:rPr>
      <w:b w:val="0"/>
      <w:color w:val="727CA3" w:themeColor="accent1"/>
      <w:sz w:val="18"/>
    </w:rPr>
  </w:style>
  <w:style w:type="paragraph" w:customStyle="1" w:styleId="SubsectionText">
    <w:name w:val="Subsection Text"/>
    <w:basedOn w:val="Normal"/>
    <w:uiPriority w:val="5"/>
    <w:qFormat/>
    <w:rsid w:val="00AD61C5"/>
    <w:pPr>
      <w:spacing w:after="320"/>
      <w:contextualSpacing/>
    </w:pPr>
  </w:style>
  <w:style w:type="character" w:customStyle="1" w:styleId="SubsectionDateChar">
    <w:name w:val="Subsection Date Char"/>
    <w:basedOn w:val="SubsectionChar"/>
    <w:link w:val="SubsectionDate"/>
    <w:uiPriority w:val="4"/>
    <w:rsid w:val="00AD61C5"/>
  </w:style>
  <w:style w:type="paragraph" w:customStyle="1" w:styleId="FooterFirstPage">
    <w:name w:val="Footer First Page"/>
    <w:basedOn w:val="Footer"/>
    <w:uiPriority w:val="34"/>
    <w:rsid w:val="00AD61C5"/>
    <w:pPr>
      <w:pBdr>
        <w:top w:val="dashed" w:sz="4" w:space="18" w:color="7F7F7F"/>
      </w:pBdr>
      <w:jc w:val="right"/>
    </w:pPr>
    <w:rPr>
      <w:color w:val="7F7F7F" w:themeColor="text1" w:themeTint="80"/>
      <w:szCs w:val="18"/>
    </w:rPr>
  </w:style>
  <w:style w:type="paragraph" w:customStyle="1" w:styleId="HeaderFirstPage">
    <w:name w:val="Header First Page"/>
    <w:basedOn w:val="Header"/>
    <w:qFormat/>
    <w:rsid w:val="00AD61C5"/>
    <w:pPr>
      <w:pBdr>
        <w:bottom w:val="dashed" w:sz="4" w:space="18" w:color="7F7F7F"/>
      </w:pBdr>
      <w:spacing w:line="396" w:lineRule="auto"/>
    </w:pPr>
    <w:rPr>
      <w:color w:val="7F7F7F" w:themeColor="text1" w:themeTint="80"/>
    </w:rPr>
  </w:style>
  <w:style w:type="paragraph" w:customStyle="1" w:styleId="AddressText">
    <w:name w:val="Address Text"/>
    <w:basedOn w:val="NoSpacing"/>
    <w:uiPriority w:val="2"/>
    <w:qFormat/>
    <w:rsid w:val="00AD61C5"/>
    <w:pPr>
      <w:spacing w:before="200" w:line="276" w:lineRule="auto"/>
      <w:contextualSpacing/>
      <w:jc w:val="right"/>
    </w:pPr>
    <w:rPr>
      <w:rFonts w:asciiTheme="majorHAnsi" w:hAnsiTheme="majorHAnsi"/>
      <w:color w:val="9FB8CD" w:themeColor="accent2"/>
      <w:sz w:val="18"/>
      <w:lang w:bidi="he-IL"/>
    </w:rPr>
  </w:style>
  <w:style w:type="paragraph" w:customStyle="1" w:styleId="HeaderLeft">
    <w:name w:val="Header Left"/>
    <w:basedOn w:val="Header"/>
    <w:uiPriority w:val="35"/>
    <w:unhideWhenUsed/>
    <w:qFormat/>
    <w:rsid w:val="00AD61C5"/>
    <w:pPr>
      <w:pBdr>
        <w:bottom w:val="dashed" w:sz="4" w:space="18" w:color="7F7F7F" w:themeColor="text1" w:themeTint="80"/>
      </w:pBdr>
      <w:spacing w:line="396" w:lineRule="auto"/>
      <w:contextualSpacing/>
    </w:pPr>
    <w:rPr>
      <w:color w:val="7F7F7F" w:themeColor="text1" w:themeTint="80"/>
    </w:rPr>
  </w:style>
  <w:style w:type="paragraph" w:customStyle="1" w:styleId="FooterLeft">
    <w:name w:val="Footer Left"/>
    <w:basedOn w:val="Normal"/>
    <w:next w:val="Subsection"/>
    <w:uiPriority w:val="35"/>
    <w:unhideWhenUsed/>
    <w:qFormat/>
    <w:rsid w:val="00AD61C5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customStyle="1" w:styleId="HeaderRight">
    <w:name w:val="Header Right"/>
    <w:basedOn w:val="Header"/>
    <w:uiPriority w:val="35"/>
    <w:unhideWhenUsed/>
    <w:qFormat/>
    <w:rsid w:val="00AD61C5"/>
    <w:pPr>
      <w:pBdr>
        <w:bottom w:val="dashed" w:sz="4" w:space="18" w:color="7F7F7F"/>
      </w:pBdr>
      <w:spacing w:line="396" w:lineRule="auto"/>
      <w:contextualSpacing/>
      <w:jc w:val="right"/>
    </w:pPr>
    <w:rPr>
      <w:color w:val="7F7F7F" w:themeColor="text1" w:themeTint="80"/>
    </w:rPr>
  </w:style>
  <w:style w:type="paragraph" w:customStyle="1" w:styleId="FooterRight">
    <w:name w:val="Footer Right"/>
    <w:basedOn w:val="Footer"/>
    <w:uiPriority w:val="35"/>
    <w:unhideWhenUsed/>
    <w:qFormat/>
    <w:rsid w:val="00AD61C5"/>
    <w:pPr>
      <w:pBdr>
        <w:top w:val="dashed" w:sz="4" w:space="18" w:color="7F7F7F"/>
      </w:pBdr>
      <w:jc w:val="right"/>
    </w:pPr>
    <w:rPr>
      <w:color w:val="7F7F7F" w:themeColor="text1" w:themeTint="80"/>
      <w:szCs w:val="18"/>
      <w:lang w:eastAsia="en-US"/>
    </w:rPr>
  </w:style>
  <w:style w:type="paragraph" w:customStyle="1" w:styleId="RecipientsName">
    <w:name w:val="Recipient's Name"/>
    <w:basedOn w:val="NoSpacing"/>
    <w:uiPriority w:val="1"/>
    <w:qFormat/>
    <w:rsid w:val="00AD61C5"/>
    <w:pPr>
      <w:jc w:val="right"/>
    </w:pPr>
    <w:rPr>
      <w:rFonts w:asciiTheme="majorHAnsi" w:hAnsiTheme="majorHAnsi"/>
      <w:noProof/>
      <w:color w:val="525A7D" w:themeColor="accent1" w:themeShade="BF"/>
      <w:sz w:val="36"/>
      <w:szCs w:val="36"/>
      <w:lang w:bidi="he-IL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383C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auto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83C9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02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3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2.jpeg"/><Relationship Id="rId14" Type="http://schemas.openxmlformats.org/officeDocument/2006/relationships/glossaryDocument" Target="glossary/document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AppData\Roaming\Microsoft\Templates\OriginResum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EA728F6640C4A959A34728D1C0CC1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898346-79FB-4240-A5B3-999EF42BFBDD}"/>
      </w:docPartPr>
      <w:docPartBody>
        <w:p w:rsidR="00F41E7B" w:rsidRDefault="00D5187C">
          <w:pPr>
            <w:pStyle w:val="BEA728F6640C4A959A34728D1C0CC18B"/>
          </w:pPr>
          <w:r>
            <w:rPr>
              <w:rStyle w:val="PlaceholderText"/>
            </w:rPr>
            <w:t>Choose a building block.</w:t>
          </w:r>
        </w:p>
      </w:docPartBody>
    </w:docPart>
    <w:docPart>
      <w:docPartPr>
        <w:name w:val="4C922F4DADB942AA987453515D8E93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E2A4AF-8516-495C-BA22-73CA6574D514}"/>
      </w:docPartPr>
      <w:docPartBody>
        <w:p w:rsidR="00F41E7B" w:rsidRDefault="00D5187C">
          <w:pPr>
            <w:pStyle w:val="4C922F4DADB942AA987453515D8E9301"/>
          </w:pPr>
          <w:r>
            <w:t>[Type the author name]</w:t>
          </w:r>
        </w:p>
      </w:docPartBody>
    </w:docPart>
    <w:docPart>
      <w:docPartPr>
        <w:name w:val="ACFD9765E2F54560BCD6F409D8E8EE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094C3B-C634-4815-B40B-986BEED3B72F}"/>
      </w:docPartPr>
      <w:docPartBody>
        <w:p w:rsidR="00F41E7B" w:rsidRDefault="00D5187C">
          <w:pPr>
            <w:pStyle w:val="ACFD9765E2F54560BCD6F409D8E8EE77"/>
          </w:pPr>
          <w:r>
            <w:t>[Type your e-mail address]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D0058E"/>
    <w:rsid w:val="000D6973"/>
    <w:rsid w:val="00264764"/>
    <w:rsid w:val="002F6B52"/>
    <w:rsid w:val="003B35F7"/>
    <w:rsid w:val="003F5C0B"/>
    <w:rsid w:val="006335AD"/>
    <w:rsid w:val="006B386B"/>
    <w:rsid w:val="00700745"/>
    <w:rsid w:val="00962051"/>
    <w:rsid w:val="00985AA5"/>
    <w:rsid w:val="009E7A4C"/>
    <w:rsid w:val="00AD174A"/>
    <w:rsid w:val="00B50E81"/>
    <w:rsid w:val="00C078E2"/>
    <w:rsid w:val="00C12FBB"/>
    <w:rsid w:val="00C71E29"/>
    <w:rsid w:val="00D0058E"/>
    <w:rsid w:val="00D5187C"/>
    <w:rsid w:val="00D72B65"/>
    <w:rsid w:val="00F05BAE"/>
    <w:rsid w:val="00F41E7B"/>
    <w:rsid w:val="00F72727"/>
    <w:rsid w:val="00FC2F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1E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unhideWhenUsed/>
    <w:rsid w:val="00F41E7B"/>
    <w:rPr>
      <w:color w:val="808080"/>
    </w:rPr>
  </w:style>
  <w:style w:type="paragraph" w:customStyle="1" w:styleId="BEA728F6640C4A959A34728D1C0CC18B">
    <w:name w:val="BEA728F6640C4A959A34728D1C0CC18B"/>
    <w:rsid w:val="00F41E7B"/>
  </w:style>
  <w:style w:type="paragraph" w:customStyle="1" w:styleId="308FF6DDF8CF4B5099B04B9CDCB330A4">
    <w:name w:val="308FF6DDF8CF4B5099B04B9CDCB330A4"/>
    <w:rsid w:val="00F41E7B"/>
  </w:style>
  <w:style w:type="paragraph" w:customStyle="1" w:styleId="2B86C8E721564F73917E13FA2F00EA26">
    <w:name w:val="2B86C8E721564F73917E13FA2F00EA26"/>
    <w:rsid w:val="00F41E7B"/>
  </w:style>
  <w:style w:type="paragraph" w:customStyle="1" w:styleId="0DE0773C317F4D5E91E3013F1BCD0C92">
    <w:name w:val="0DE0773C317F4D5E91E3013F1BCD0C92"/>
    <w:rsid w:val="00F41E7B"/>
  </w:style>
  <w:style w:type="paragraph" w:customStyle="1" w:styleId="BEC46C166A8B4AB7B12C05A1CF3A9A40">
    <w:name w:val="BEC46C166A8B4AB7B12C05A1CF3A9A40"/>
    <w:rsid w:val="00F41E7B"/>
  </w:style>
  <w:style w:type="paragraph" w:customStyle="1" w:styleId="55A761FD671046EEA351E1E7B80AC4D8">
    <w:name w:val="55A761FD671046EEA351E1E7B80AC4D8"/>
    <w:rsid w:val="00F41E7B"/>
  </w:style>
  <w:style w:type="paragraph" w:customStyle="1" w:styleId="5ECE0A0FC6AF4EBCBAF75B0B111E5C5F">
    <w:name w:val="5ECE0A0FC6AF4EBCBAF75B0B111E5C5F"/>
    <w:rsid w:val="00F41E7B"/>
  </w:style>
  <w:style w:type="paragraph" w:customStyle="1" w:styleId="88AC8CE63D894574B754C3190D02D434">
    <w:name w:val="88AC8CE63D894574B754C3190D02D434"/>
    <w:rsid w:val="00F41E7B"/>
  </w:style>
  <w:style w:type="paragraph" w:customStyle="1" w:styleId="FBB6FD3B392E4515A3D44DEBC0E699A6">
    <w:name w:val="FBB6FD3B392E4515A3D44DEBC0E699A6"/>
    <w:rsid w:val="00F41E7B"/>
  </w:style>
  <w:style w:type="paragraph" w:customStyle="1" w:styleId="4C922F4DADB942AA987453515D8E9301">
    <w:name w:val="4C922F4DADB942AA987453515D8E9301"/>
    <w:rsid w:val="00F41E7B"/>
  </w:style>
  <w:style w:type="paragraph" w:customStyle="1" w:styleId="93AF63F5EB794031A0EF24751B3875EF">
    <w:name w:val="93AF63F5EB794031A0EF24751B3875EF"/>
    <w:rsid w:val="00F41E7B"/>
  </w:style>
  <w:style w:type="paragraph" w:customStyle="1" w:styleId="ACFD9765E2F54560BCD6F409D8E8EE77">
    <w:name w:val="ACFD9765E2F54560BCD6F409D8E8EE77"/>
    <w:rsid w:val="00F41E7B"/>
  </w:style>
  <w:style w:type="paragraph" w:customStyle="1" w:styleId="EF4ED8807F9B4BDB8D852B0C2D4FF64A">
    <w:name w:val="EF4ED8807F9B4BDB8D852B0C2D4FF64A"/>
    <w:rsid w:val="00D0058E"/>
  </w:style>
  <w:style w:type="paragraph" w:customStyle="1" w:styleId="05E4BEB08E8840CB8804FC8FDB196136">
    <w:name w:val="05E4BEB08E8840CB8804FC8FDB196136"/>
    <w:rsid w:val="00D0058E"/>
  </w:style>
  <w:style w:type="paragraph" w:customStyle="1" w:styleId="646CE65E83D64CE5ABC4D0C1D3A90C39">
    <w:name w:val="646CE65E83D64CE5ABC4D0C1D3A90C39"/>
    <w:rsid w:val="00D0058E"/>
  </w:style>
  <w:style w:type="paragraph" w:customStyle="1" w:styleId="8C8A61CEF6DB4775ABB9EF58FD59AE59">
    <w:name w:val="8C8A61CEF6DB4775ABB9EF58FD59AE59"/>
    <w:rsid w:val="00D0058E"/>
  </w:style>
  <w:style w:type="paragraph" w:customStyle="1" w:styleId="3A4C4529E6104DBFB1C0778A97E50290">
    <w:name w:val="3A4C4529E6104DBFB1C0778A97E50290"/>
    <w:rsid w:val="00D0058E"/>
  </w:style>
  <w:style w:type="paragraph" w:customStyle="1" w:styleId="B8970FDF45564A748331CCD2ABB43580">
    <w:name w:val="B8970FDF45564A748331CCD2ABB43580"/>
    <w:rsid w:val="00D0058E"/>
  </w:style>
  <w:style w:type="paragraph" w:customStyle="1" w:styleId="1EC2512FC0AC427C95C87A9446E871CA">
    <w:name w:val="1EC2512FC0AC427C95C87A9446E871CA"/>
    <w:rsid w:val="00D0058E"/>
  </w:style>
  <w:style w:type="paragraph" w:customStyle="1" w:styleId="7330923E56C845EABCDB03C2A296CF1F">
    <w:name w:val="7330923E56C845EABCDB03C2A296CF1F"/>
    <w:rsid w:val="00D0058E"/>
  </w:style>
  <w:style w:type="paragraph" w:customStyle="1" w:styleId="75DF219990C2421F9E553AFB98A7174D">
    <w:name w:val="75DF219990C2421F9E553AFB98A7174D"/>
    <w:rsid w:val="00D0058E"/>
  </w:style>
  <w:style w:type="paragraph" w:customStyle="1" w:styleId="F7D302E37D2A471FB4C0EDD666855E18">
    <w:name w:val="F7D302E37D2A471FB4C0EDD666855E18"/>
    <w:rsid w:val="00D0058E"/>
  </w:style>
  <w:style w:type="paragraph" w:customStyle="1" w:styleId="C49FA59FBE4C4BEBAA7577127C5EBFEA">
    <w:name w:val="C49FA59FBE4C4BEBAA7577127C5EBFEA"/>
    <w:rsid w:val="00B50E81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Origin">
  <a:themeElements>
    <a:clrScheme name="Origin">
      <a:dk1>
        <a:sysClr val="windowText" lastClr="000000"/>
      </a:dk1>
      <a:lt1>
        <a:sysClr val="window" lastClr="FFFFFF"/>
      </a:lt1>
      <a:dk2>
        <a:srgbClr val="464653"/>
      </a:dk2>
      <a:lt2>
        <a:srgbClr val="DDE9EC"/>
      </a:lt2>
      <a:accent1>
        <a:srgbClr val="727CA3"/>
      </a:accent1>
      <a:accent2>
        <a:srgbClr val="9FB8CD"/>
      </a:accent2>
      <a:accent3>
        <a:srgbClr val="D2DA7A"/>
      </a:accent3>
      <a:accent4>
        <a:srgbClr val="FADA7A"/>
      </a:accent4>
      <a:accent5>
        <a:srgbClr val="B88472"/>
      </a:accent5>
      <a:accent6>
        <a:srgbClr val="8E736A"/>
      </a:accent6>
      <a:hlink>
        <a:srgbClr val="B292CA"/>
      </a:hlink>
      <a:folHlink>
        <a:srgbClr val="6B5680"/>
      </a:folHlink>
    </a:clrScheme>
    <a:fontScheme name="Origin">
      <a:majorFont>
        <a:latin typeface="Bookman Old Style"/>
        <a:ea typeface=""/>
        <a:cs typeface=""/>
        <a:font script="Grek" typeface="Cambria"/>
        <a:font script="Cyrl" typeface="Cambria"/>
        <a:font script="Jpan" typeface="HG明朝E"/>
        <a:font script="Hang" typeface="돋움"/>
        <a:font script="Hans" typeface="宋体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Gill Sans MT"/>
        <a:ea typeface=""/>
        <a:cs typeface=""/>
        <a:font script="Grek" typeface="Calibri"/>
        <a:font script="Cyrl" typeface="Calibri"/>
        <a:font script="Jpan" typeface="ＭＳ Ｐゴシック"/>
        <a:font script="Hang" typeface="맑은 고딕"/>
        <a:font script="Hans" typeface="华文新魏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rigin">
      <a:fillStyleLst>
        <a:solidFill>
          <a:schemeClr val="phClr"/>
        </a:solidFill>
        <a:gradFill rotWithShape="1">
          <a:gsLst>
            <a:gs pos="0">
              <a:schemeClr val="phClr">
                <a:tint val="45000"/>
                <a:satMod val="200000"/>
              </a:schemeClr>
            </a:gs>
            <a:gs pos="30000">
              <a:schemeClr val="phClr">
                <a:tint val="61000"/>
                <a:satMod val="200000"/>
              </a:schemeClr>
            </a:gs>
            <a:gs pos="45000">
              <a:schemeClr val="phClr">
                <a:tint val="66000"/>
                <a:satMod val="200000"/>
              </a:schemeClr>
            </a:gs>
            <a:gs pos="55000">
              <a:schemeClr val="phClr">
                <a:tint val="66000"/>
                <a:satMod val="200000"/>
              </a:schemeClr>
            </a:gs>
            <a:gs pos="73000">
              <a:schemeClr val="phClr">
                <a:tint val="61000"/>
                <a:satMod val="200000"/>
              </a:schemeClr>
            </a:gs>
            <a:gs pos="100000">
              <a:schemeClr val="phClr">
                <a:tint val="45000"/>
                <a:satMod val="200000"/>
              </a:schemeClr>
            </a:gs>
          </a:gsLst>
          <a:lin ang="950000" scaled="1"/>
        </a:gradFill>
        <a:gradFill rotWithShape="1">
          <a:gsLst>
            <a:gs pos="0">
              <a:schemeClr val="phClr">
                <a:shade val="63000"/>
              </a:schemeClr>
            </a:gs>
            <a:gs pos="30000">
              <a:schemeClr val="phClr">
                <a:shade val="90000"/>
                <a:satMod val="110000"/>
              </a:schemeClr>
            </a:gs>
            <a:gs pos="45000">
              <a:schemeClr val="phClr">
                <a:shade val="100000"/>
                <a:satMod val="118000"/>
              </a:schemeClr>
            </a:gs>
            <a:gs pos="55000">
              <a:schemeClr val="phClr">
                <a:shade val="100000"/>
                <a:satMod val="118000"/>
              </a:schemeClr>
            </a:gs>
            <a:gs pos="73000">
              <a:schemeClr val="phClr">
                <a:shade val="90000"/>
                <a:satMod val="110000"/>
              </a:schemeClr>
            </a:gs>
            <a:gs pos="100000">
              <a:schemeClr val="phClr">
                <a:shade val="63000"/>
              </a:schemeClr>
            </a:gs>
          </a:gsLst>
          <a:lin ang="950000" scaled="1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43000" dir="5400000" rotWithShape="0">
              <a:srgbClr val="000000">
                <a:alpha val="40000"/>
              </a:srgbClr>
            </a:outerShdw>
          </a:effectLst>
          <a:scene3d>
            <a:camera prst="orthographicFront" fov="0">
              <a:rot lat="0" lon="0" rev="0"/>
            </a:camera>
            <a:lightRig rig="balanced" dir="t">
              <a:rot lat="0" lon="0" rev="0"/>
            </a:lightRig>
          </a:scene3d>
          <a:sp3d prstMaterial="matte">
            <a:bevelT w="0" h="0"/>
            <a:contourClr>
              <a:schemeClr val="phClr">
                <a:tint val="100000"/>
                <a:shade val="100000"/>
                <a:hueMod val="100000"/>
                <a:satMod val="100000"/>
              </a:schemeClr>
            </a:contourClr>
          </a:sp3d>
        </a:effectStyle>
        <a:effectStyle>
          <a:effectLst>
            <a:outerShdw blurRad="50800" dist="25400" dir="5400000" rotWithShape="0">
              <a:srgbClr val="000000">
                <a:alpha val="50000"/>
              </a:srgbClr>
            </a:outerShdw>
          </a:effectLst>
          <a:scene3d>
            <a:camera prst="orthographicFront" fov="0">
              <a:rot lat="0" lon="0" rev="0"/>
            </a:camera>
            <a:lightRig rig="soft" dir="t">
              <a:rot lat="0" lon="0" rev="2700000"/>
            </a:lightRig>
          </a:scene3d>
          <a:sp3d prstMaterial="matte">
            <a:bevelT w="50800" h="50800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60000"/>
                <a:satMod val="300000"/>
              </a:schemeClr>
            </a:gs>
            <a:gs pos="30000">
              <a:schemeClr val="phClr">
                <a:shade val="80000"/>
                <a:satMod val="230000"/>
              </a:schemeClr>
            </a:gs>
            <a:gs pos="100000">
              <a:schemeClr val="phClr">
                <a:tint val="97000"/>
                <a:satMod val="22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shade val="6000"/>
                <a:satMod val="120000"/>
              </a:schemeClr>
              <a:schemeClr val="phClr">
                <a:tint val="90000"/>
              </a:schemeClr>
            </a:duotone>
          </a:blip>
          <a:tile tx="0" ty="0" sx="35000" sy="40000" flip="x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tns:customPropertyEditors xmlns:tns="http://schemas.microsoft.com/office/2006/customDocumentInformationPanel">
  <tns:showOnOpen>false</tns:showOnOpen>
  <tns:defaultPropertyEditorNamespace>Standard properties</tns:defaultPropertyEditorNamespace>
</tns:customPropertyEditor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63361B41-9EA9-4B18-B598-1F4C6C2537EB}">
  <ds:schemaRefs>
    <ds:schemaRef ds:uri="http://schemas.microsoft.com/office/2006/customDocumentInformationPanel"/>
  </ds:schemaRefs>
</ds:datastoreItem>
</file>

<file path=customXml/itemProps2.xml><?xml version="1.0" encoding="utf-8"?>
<ds:datastoreItem xmlns:ds="http://schemas.openxmlformats.org/officeDocument/2006/customXml" ds:itemID="{0B863798-11A4-4E70-BBC6-1171C5C5597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OriginResume</Template>
  <TotalTime>0</TotalTime>
  <Pages>4</Pages>
  <Words>542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Resume (Origin design)</vt:lpstr>
    </vt:vector>
  </TitlesOfParts>
  <LinksUpToDate>false</LinksUpToDate>
  <CharactersWithSpaces>3627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Resume (Origin design)</dc:title>
  <dc:creator/>
  <cp:lastModifiedBy/>
  <cp:revision>1</cp:revision>
  <dcterms:created xsi:type="dcterms:W3CDTF">2014-09-18T11:00:00Z</dcterms:created>
  <dcterms:modified xsi:type="dcterms:W3CDTF">2016-02-10T05:07:00Z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TC101927549990</vt:lpwstr>
  </property>
</Properties>
</file>